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5A282" w14:textId="6EDD20C8" w:rsidR="00576CA0" w:rsidRDefault="00576CA0" w:rsidP="00576CA0">
      <w:pPr>
        <w:spacing w:after="0"/>
        <w:jc w:val="center"/>
        <w:rPr>
          <w:b/>
          <w:bCs/>
          <w:lang w:val="cs-CZ"/>
        </w:rPr>
      </w:pPr>
      <w:r w:rsidRPr="00576CA0">
        <w:rPr>
          <w:b/>
          <w:bCs/>
          <w:shd w:val="clear" w:color="auto" w:fill="DDD9C3" w:themeFill="background2" w:themeFillShade="E6"/>
          <w:lang w:val="cs-CZ"/>
        </w:rPr>
        <w:t xml:space="preserve">METODICKÝ LIST PRO </w:t>
      </w:r>
      <w:r w:rsidR="00677943" w:rsidRPr="00576CA0">
        <w:rPr>
          <w:b/>
          <w:bCs/>
          <w:shd w:val="clear" w:color="auto" w:fill="DDD9C3" w:themeFill="background2" w:themeFillShade="E6"/>
          <w:lang w:val="cs-CZ"/>
        </w:rPr>
        <w:t>UČITELE – Porovnání</w:t>
      </w:r>
      <w:r w:rsidRPr="00576CA0">
        <w:rPr>
          <w:shd w:val="clear" w:color="auto" w:fill="DDD9C3" w:themeFill="background2" w:themeFillShade="E6"/>
          <w:lang w:val="cs-CZ"/>
        </w:rPr>
        <w:t xml:space="preserve"> jazykových modelů (LLM)</w:t>
      </w:r>
      <w:r w:rsidRPr="00576CA0">
        <w:rPr>
          <w:lang w:val="cs-CZ"/>
        </w:rPr>
        <w:br/>
      </w:r>
    </w:p>
    <w:p w14:paraId="4CEFEB87" w14:textId="4D79F555" w:rsidR="00576CA0" w:rsidRDefault="00576CA0" w:rsidP="00576CA0">
      <w:pPr>
        <w:spacing w:after="0"/>
        <w:rPr>
          <w:lang w:val="cs-CZ"/>
        </w:rPr>
      </w:pPr>
      <w:r w:rsidRPr="00576CA0">
        <w:rPr>
          <w:b/>
          <w:bCs/>
          <w:lang w:val="cs-CZ"/>
        </w:rPr>
        <w:t>Ročník:</w:t>
      </w:r>
      <w:r w:rsidRPr="00576CA0">
        <w:rPr>
          <w:lang w:val="cs-CZ"/>
        </w:rPr>
        <w:t xml:space="preserve"> 8.–9. třída ZŠ</w:t>
      </w:r>
      <w:r w:rsidRPr="00576CA0">
        <w:rPr>
          <w:lang w:val="cs-CZ"/>
        </w:rPr>
        <w:br/>
      </w:r>
      <w:r w:rsidRPr="00576CA0">
        <w:rPr>
          <w:b/>
          <w:bCs/>
          <w:lang w:val="cs-CZ"/>
        </w:rPr>
        <w:t>Délka:</w:t>
      </w:r>
      <w:r w:rsidRPr="00576CA0">
        <w:rPr>
          <w:lang w:val="cs-CZ"/>
        </w:rPr>
        <w:t xml:space="preserve"> 45 minut</w:t>
      </w:r>
      <w:r w:rsidRPr="00576CA0">
        <w:rPr>
          <w:lang w:val="cs-CZ"/>
        </w:rPr>
        <w:br/>
      </w:r>
      <w:r w:rsidRPr="00576CA0">
        <w:rPr>
          <w:b/>
          <w:bCs/>
          <w:lang w:val="cs-CZ"/>
        </w:rPr>
        <w:t>Pomůcky:</w:t>
      </w:r>
      <w:r w:rsidRPr="00576CA0">
        <w:rPr>
          <w:lang w:val="cs-CZ"/>
        </w:rPr>
        <w:t xml:space="preserve"> mobil/počítač s přístupem na ChatGPT / Gemini / Claude / Perplexity</w:t>
      </w:r>
      <w:r w:rsidRPr="00576CA0">
        <w:rPr>
          <w:lang w:val="cs-CZ"/>
        </w:rPr>
        <w:br/>
      </w:r>
      <w:r w:rsidRPr="00576CA0">
        <w:rPr>
          <w:b/>
          <w:bCs/>
          <w:lang w:val="cs-CZ"/>
        </w:rPr>
        <w:t>Cíl hodiny:</w:t>
      </w:r>
      <w:r w:rsidRPr="00576CA0">
        <w:rPr>
          <w:lang w:val="cs-CZ"/>
        </w:rPr>
        <w:t xml:space="preserve"> Porozumět tomu, jak různé LLM odpovídají na stejné úkoly, a kriticky posoudit jejich kvalitu.</w:t>
      </w:r>
    </w:p>
    <w:p w14:paraId="2EDC10A1" w14:textId="77777777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Vzdělávací cíle</w:t>
      </w:r>
    </w:p>
    <w:p w14:paraId="4B76B1E6" w14:textId="77777777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Žák:</w:t>
      </w:r>
    </w:p>
    <w:p w14:paraId="2393B45A" w14:textId="77777777" w:rsidR="00576CA0" w:rsidRPr="00576CA0" w:rsidRDefault="00576CA0" w:rsidP="00576CA0">
      <w:pPr>
        <w:numPr>
          <w:ilvl w:val="0"/>
          <w:numId w:val="16"/>
        </w:numPr>
        <w:spacing w:after="0"/>
        <w:rPr>
          <w:lang w:val="cs-CZ"/>
        </w:rPr>
      </w:pPr>
      <w:r w:rsidRPr="00576CA0">
        <w:rPr>
          <w:lang w:val="cs-CZ"/>
        </w:rPr>
        <w:t>porovná tři různé LLM podle přesnosti, kvality a stylu odpovědi,</w:t>
      </w:r>
    </w:p>
    <w:p w14:paraId="747A9478" w14:textId="77777777" w:rsidR="00576CA0" w:rsidRPr="00576CA0" w:rsidRDefault="00576CA0" w:rsidP="00576CA0">
      <w:pPr>
        <w:numPr>
          <w:ilvl w:val="0"/>
          <w:numId w:val="16"/>
        </w:numPr>
        <w:spacing w:after="0"/>
        <w:rPr>
          <w:lang w:val="cs-CZ"/>
        </w:rPr>
      </w:pPr>
      <w:r w:rsidRPr="00576CA0">
        <w:rPr>
          <w:lang w:val="cs-CZ"/>
        </w:rPr>
        <w:t>pozná, že modely se mohou mýlit a jejich informace je nutné ověřovat,</w:t>
      </w:r>
    </w:p>
    <w:p w14:paraId="1D9EAD24" w14:textId="77777777" w:rsidR="00576CA0" w:rsidRPr="00576CA0" w:rsidRDefault="00576CA0" w:rsidP="00576CA0">
      <w:pPr>
        <w:numPr>
          <w:ilvl w:val="0"/>
          <w:numId w:val="16"/>
        </w:numPr>
        <w:spacing w:after="0"/>
        <w:rPr>
          <w:lang w:val="cs-CZ"/>
        </w:rPr>
      </w:pPr>
      <w:r w:rsidRPr="00576CA0">
        <w:rPr>
          <w:lang w:val="cs-CZ"/>
        </w:rPr>
        <w:t>vytvoří jednoduchý text, provede jednoduchý výpočet a zhodnotí výstupy,</w:t>
      </w:r>
    </w:p>
    <w:p w14:paraId="6B650722" w14:textId="77777777" w:rsidR="00576CA0" w:rsidRPr="00576CA0" w:rsidRDefault="00576CA0" w:rsidP="00576CA0">
      <w:pPr>
        <w:numPr>
          <w:ilvl w:val="0"/>
          <w:numId w:val="16"/>
        </w:numPr>
        <w:spacing w:after="0"/>
        <w:rPr>
          <w:lang w:val="cs-CZ"/>
        </w:rPr>
      </w:pPr>
      <w:r w:rsidRPr="00576CA0">
        <w:rPr>
          <w:lang w:val="cs-CZ"/>
        </w:rPr>
        <w:t>rozvíjí digitální a informační gramotnost.</w:t>
      </w:r>
    </w:p>
    <w:p w14:paraId="1DCF8104" w14:textId="77777777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b/>
          <w:bCs/>
          <w:noProof/>
          <w:lang w:val="cs-CZ"/>
        </w:rPr>
        <w:pict w14:anchorId="6D4EAC5E">
          <v:rect id="_x0000_i1034" alt="" style="width:453.6pt;height:.05pt;mso-width-percent:0;mso-height-percent:0;mso-width-percent:0;mso-height-percent:0" o:hralign="center" o:hrstd="t" o:hr="t" fillcolor="#a0a0a0" stroked="f"/>
        </w:pict>
      </w:r>
    </w:p>
    <w:p w14:paraId="3C952C07" w14:textId="1CA1D0E3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Rozvoj kompetencí</w:t>
      </w:r>
    </w:p>
    <w:p w14:paraId="41C6DD83" w14:textId="77777777" w:rsidR="00576CA0" w:rsidRPr="00576CA0" w:rsidRDefault="00576CA0" w:rsidP="00576CA0">
      <w:pPr>
        <w:spacing w:after="0"/>
        <w:rPr>
          <w:lang w:val="cs-CZ"/>
        </w:rPr>
      </w:pPr>
      <w:r w:rsidRPr="00576CA0">
        <w:rPr>
          <w:lang w:val="cs-CZ"/>
        </w:rPr>
        <w:t>Kompetence k učení</w:t>
      </w:r>
    </w:p>
    <w:p w14:paraId="052CC3AF" w14:textId="77777777" w:rsidR="00576CA0" w:rsidRPr="00576CA0" w:rsidRDefault="00576CA0" w:rsidP="00576CA0">
      <w:pPr>
        <w:numPr>
          <w:ilvl w:val="0"/>
          <w:numId w:val="17"/>
        </w:numPr>
        <w:spacing w:after="0"/>
        <w:rPr>
          <w:lang w:val="cs-CZ"/>
        </w:rPr>
      </w:pPr>
      <w:r w:rsidRPr="00576CA0">
        <w:rPr>
          <w:lang w:val="cs-CZ"/>
        </w:rPr>
        <w:t>žák hodnotí různé způsoby řešení, porovnává odpovědi, vyvozuje závěry,</w:t>
      </w:r>
    </w:p>
    <w:p w14:paraId="215BC2EE" w14:textId="77777777" w:rsidR="00576CA0" w:rsidRPr="00576CA0" w:rsidRDefault="00576CA0" w:rsidP="00576CA0">
      <w:pPr>
        <w:numPr>
          <w:ilvl w:val="0"/>
          <w:numId w:val="17"/>
        </w:numPr>
        <w:spacing w:after="0"/>
        <w:rPr>
          <w:lang w:val="cs-CZ"/>
        </w:rPr>
      </w:pPr>
      <w:r w:rsidRPr="00576CA0">
        <w:rPr>
          <w:lang w:val="cs-CZ"/>
        </w:rPr>
        <w:t>kriticky pracuje s informacemi.</w:t>
      </w:r>
    </w:p>
    <w:p w14:paraId="5851DA55" w14:textId="77777777" w:rsidR="00576CA0" w:rsidRPr="00576CA0" w:rsidRDefault="00576CA0" w:rsidP="00576CA0">
      <w:pPr>
        <w:spacing w:after="0"/>
        <w:rPr>
          <w:lang w:val="cs-CZ"/>
        </w:rPr>
      </w:pPr>
      <w:r w:rsidRPr="00576CA0">
        <w:rPr>
          <w:lang w:val="cs-CZ"/>
        </w:rPr>
        <w:t>Kompetence k řešení problémů</w:t>
      </w:r>
    </w:p>
    <w:p w14:paraId="5731DFB8" w14:textId="77777777" w:rsidR="00576CA0" w:rsidRPr="00576CA0" w:rsidRDefault="00576CA0" w:rsidP="00576CA0">
      <w:pPr>
        <w:numPr>
          <w:ilvl w:val="0"/>
          <w:numId w:val="18"/>
        </w:numPr>
        <w:spacing w:after="0"/>
        <w:rPr>
          <w:lang w:val="cs-CZ"/>
        </w:rPr>
      </w:pPr>
      <w:r w:rsidRPr="00576CA0">
        <w:rPr>
          <w:lang w:val="cs-CZ"/>
        </w:rPr>
        <w:t>analyzuje, kde se model spletl, a navrhuje, co mohlo být příčinou.</w:t>
      </w:r>
    </w:p>
    <w:p w14:paraId="2F6084D0" w14:textId="77777777" w:rsidR="00576CA0" w:rsidRPr="00576CA0" w:rsidRDefault="00576CA0" w:rsidP="00576CA0">
      <w:pPr>
        <w:spacing w:after="0"/>
        <w:rPr>
          <w:lang w:val="cs-CZ"/>
        </w:rPr>
      </w:pPr>
      <w:r w:rsidRPr="00576CA0">
        <w:rPr>
          <w:lang w:val="cs-CZ"/>
        </w:rPr>
        <w:t>Kompetence komunikativní</w:t>
      </w:r>
    </w:p>
    <w:p w14:paraId="24D3F9C7" w14:textId="77777777" w:rsidR="00576CA0" w:rsidRPr="00576CA0" w:rsidRDefault="00576CA0" w:rsidP="00576CA0">
      <w:pPr>
        <w:numPr>
          <w:ilvl w:val="0"/>
          <w:numId w:val="19"/>
        </w:numPr>
        <w:spacing w:after="0"/>
        <w:rPr>
          <w:lang w:val="cs-CZ"/>
        </w:rPr>
      </w:pPr>
      <w:r w:rsidRPr="00576CA0">
        <w:rPr>
          <w:lang w:val="cs-CZ"/>
        </w:rPr>
        <w:t>formuluje své závěry srozumitelně, stručně, argumentuje.</w:t>
      </w:r>
    </w:p>
    <w:p w14:paraId="73221571" w14:textId="77777777" w:rsidR="00576CA0" w:rsidRPr="00576CA0" w:rsidRDefault="00576CA0" w:rsidP="00576CA0">
      <w:pPr>
        <w:spacing w:after="0"/>
        <w:rPr>
          <w:lang w:val="cs-CZ"/>
        </w:rPr>
      </w:pPr>
      <w:r w:rsidRPr="00576CA0">
        <w:rPr>
          <w:lang w:val="cs-CZ"/>
        </w:rPr>
        <w:t>Kompetence digitální (DIG – dle RVP aktualizace)</w:t>
      </w:r>
    </w:p>
    <w:p w14:paraId="7D9D7B32" w14:textId="77777777" w:rsidR="00576CA0" w:rsidRPr="00576CA0" w:rsidRDefault="00576CA0" w:rsidP="00576CA0">
      <w:pPr>
        <w:numPr>
          <w:ilvl w:val="0"/>
          <w:numId w:val="20"/>
        </w:numPr>
        <w:spacing w:after="0"/>
        <w:rPr>
          <w:lang w:val="cs-CZ"/>
        </w:rPr>
      </w:pPr>
      <w:r w:rsidRPr="00576CA0">
        <w:rPr>
          <w:lang w:val="cs-CZ"/>
        </w:rPr>
        <w:t>bezpečné využití AI nástrojů,</w:t>
      </w:r>
    </w:p>
    <w:p w14:paraId="1D8C23C7" w14:textId="77777777" w:rsidR="00576CA0" w:rsidRPr="00576CA0" w:rsidRDefault="00576CA0" w:rsidP="00576CA0">
      <w:pPr>
        <w:numPr>
          <w:ilvl w:val="0"/>
          <w:numId w:val="20"/>
        </w:numPr>
        <w:spacing w:after="0"/>
        <w:rPr>
          <w:lang w:val="cs-CZ"/>
        </w:rPr>
      </w:pPr>
      <w:r w:rsidRPr="00576CA0">
        <w:rPr>
          <w:lang w:val="cs-CZ"/>
        </w:rPr>
        <w:t>kritické vyhodnocení digitálního obsahu,</w:t>
      </w:r>
    </w:p>
    <w:p w14:paraId="24455173" w14:textId="77777777" w:rsidR="00576CA0" w:rsidRPr="00576CA0" w:rsidRDefault="00576CA0" w:rsidP="00576CA0">
      <w:pPr>
        <w:numPr>
          <w:ilvl w:val="0"/>
          <w:numId w:val="20"/>
        </w:numPr>
        <w:spacing w:after="0"/>
        <w:rPr>
          <w:lang w:val="cs-CZ"/>
        </w:rPr>
      </w:pPr>
      <w:r w:rsidRPr="00576CA0">
        <w:rPr>
          <w:lang w:val="cs-CZ"/>
        </w:rPr>
        <w:t>pochopení omezení a rizik AI.</w:t>
      </w:r>
    </w:p>
    <w:p w14:paraId="12527F8C" w14:textId="77777777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b/>
          <w:bCs/>
          <w:noProof/>
          <w:lang w:val="cs-CZ"/>
        </w:rPr>
        <w:pict w14:anchorId="75C5F9EC">
          <v:rect id="_x0000_i1033" alt="" style="width:453.6pt;height:.05pt;mso-width-percent:0;mso-height-percent:0;mso-width-percent:0;mso-height-percent:0" o:hralign="center" o:hrstd="t" o:hr="t" fillcolor="#a0a0a0" stroked="f"/>
        </w:pict>
      </w:r>
    </w:p>
    <w:p w14:paraId="01F3DE60" w14:textId="2BAA1709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Průřezová témata (PT)</w:t>
      </w:r>
    </w:p>
    <w:p w14:paraId="03A6CB6A" w14:textId="77777777" w:rsidR="00576CA0" w:rsidRPr="00576CA0" w:rsidRDefault="00576CA0" w:rsidP="00576CA0">
      <w:pPr>
        <w:spacing w:after="0"/>
        <w:rPr>
          <w:lang w:val="cs-CZ"/>
        </w:rPr>
      </w:pPr>
      <w:r w:rsidRPr="00576CA0">
        <w:rPr>
          <w:lang w:val="cs-CZ"/>
        </w:rPr>
        <w:t>PT – Mediální výchova</w:t>
      </w:r>
    </w:p>
    <w:p w14:paraId="30D66060" w14:textId="77777777" w:rsidR="00576CA0" w:rsidRPr="00576CA0" w:rsidRDefault="00576CA0" w:rsidP="00576CA0">
      <w:pPr>
        <w:numPr>
          <w:ilvl w:val="0"/>
          <w:numId w:val="21"/>
        </w:numPr>
        <w:spacing w:after="0"/>
        <w:rPr>
          <w:lang w:val="cs-CZ"/>
        </w:rPr>
      </w:pPr>
      <w:r w:rsidRPr="00576CA0">
        <w:rPr>
          <w:lang w:val="cs-CZ"/>
        </w:rPr>
        <w:t>kritické čtení digitálních textů,</w:t>
      </w:r>
    </w:p>
    <w:p w14:paraId="2B3C1C8E" w14:textId="77777777" w:rsidR="00576CA0" w:rsidRPr="00576CA0" w:rsidRDefault="00576CA0" w:rsidP="00576CA0">
      <w:pPr>
        <w:numPr>
          <w:ilvl w:val="0"/>
          <w:numId w:val="21"/>
        </w:numPr>
        <w:spacing w:after="0"/>
        <w:rPr>
          <w:lang w:val="cs-CZ"/>
        </w:rPr>
      </w:pPr>
      <w:r w:rsidRPr="00576CA0">
        <w:rPr>
          <w:lang w:val="cs-CZ"/>
        </w:rPr>
        <w:t>rozpoznání nesprávných nebo zavádějících informací.</w:t>
      </w:r>
    </w:p>
    <w:p w14:paraId="3C204E70" w14:textId="77777777" w:rsidR="00576CA0" w:rsidRPr="00576CA0" w:rsidRDefault="00576CA0" w:rsidP="00576CA0">
      <w:pPr>
        <w:spacing w:after="0"/>
        <w:rPr>
          <w:lang w:val="cs-CZ"/>
        </w:rPr>
      </w:pPr>
      <w:r w:rsidRPr="00576CA0">
        <w:rPr>
          <w:lang w:val="cs-CZ"/>
        </w:rPr>
        <w:t>PT – Osobnostní a sociální výchova</w:t>
      </w:r>
    </w:p>
    <w:p w14:paraId="3E6DEE86" w14:textId="77777777" w:rsidR="00576CA0" w:rsidRPr="00576CA0" w:rsidRDefault="00576CA0" w:rsidP="00576CA0">
      <w:pPr>
        <w:numPr>
          <w:ilvl w:val="0"/>
          <w:numId w:val="22"/>
        </w:numPr>
        <w:spacing w:after="0"/>
        <w:rPr>
          <w:lang w:val="cs-CZ"/>
        </w:rPr>
      </w:pPr>
      <w:r w:rsidRPr="00576CA0">
        <w:rPr>
          <w:lang w:val="cs-CZ"/>
        </w:rPr>
        <w:t>rozvoj sebereflexe při porovnávání vlastních odpovědí s AI,</w:t>
      </w:r>
    </w:p>
    <w:p w14:paraId="1A6465F2" w14:textId="77777777" w:rsidR="00576CA0" w:rsidRPr="00576CA0" w:rsidRDefault="00576CA0" w:rsidP="00576CA0">
      <w:pPr>
        <w:numPr>
          <w:ilvl w:val="0"/>
          <w:numId w:val="22"/>
        </w:numPr>
        <w:spacing w:after="0"/>
        <w:rPr>
          <w:lang w:val="cs-CZ"/>
        </w:rPr>
      </w:pPr>
      <w:r w:rsidRPr="00576CA0">
        <w:rPr>
          <w:lang w:val="cs-CZ"/>
        </w:rPr>
        <w:t>spolupráce při práci ve dvojicích/skupinách.</w:t>
      </w:r>
    </w:p>
    <w:p w14:paraId="18A7B189" w14:textId="77777777" w:rsidR="00576CA0" w:rsidRPr="00576CA0" w:rsidRDefault="00576CA0" w:rsidP="00576CA0">
      <w:pPr>
        <w:spacing w:after="0"/>
        <w:rPr>
          <w:lang w:val="cs-CZ"/>
        </w:rPr>
      </w:pPr>
      <w:r w:rsidRPr="00576CA0">
        <w:rPr>
          <w:lang w:val="cs-CZ"/>
        </w:rPr>
        <w:t>PT – Informační a komunikační technologie</w:t>
      </w:r>
    </w:p>
    <w:p w14:paraId="74528638" w14:textId="77777777" w:rsidR="00576CA0" w:rsidRPr="00576CA0" w:rsidRDefault="00576CA0" w:rsidP="00576CA0">
      <w:pPr>
        <w:numPr>
          <w:ilvl w:val="0"/>
          <w:numId w:val="23"/>
        </w:numPr>
        <w:spacing w:after="0"/>
        <w:rPr>
          <w:lang w:val="cs-CZ"/>
        </w:rPr>
      </w:pPr>
      <w:r w:rsidRPr="00576CA0">
        <w:rPr>
          <w:lang w:val="cs-CZ"/>
        </w:rPr>
        <w:t>práce s nástroji umělé inteligence,</w:t>
      </w:r>
    </w:p>
    <w:p w14:paraId="1CF40E0E" w14:textId="77777777" w:rsidR="00576CA0" w:rsidRDefault="00576CA0" w:rsidP="00576CA0">
      <w:pPr>
        <w:numPr>
          <w:ilvl w:val="0"/>
          <w:numId w:val="23"/>
        </w:numPr>
        <w:spacing w:after="0"/>
        <w:rPr>
          <w:lang w:val="cs-CZ"/>
        </w:rPr>
      </w:pPr>
      <w:r w:rsidRPr="00576CA0">
        <w:rPr>
          <w:lang w:val="cs-CZ"/>
        </w:rPr>
        <w:t>porozumění fungování moderních digitálních služeb.</w:t>
      </w:r>
    </w:p>
    <w:p w14:paraId="0D32A39A" w14:textId="23FB78AF" w:rsidR="00576CA0" w:rsidRPr="00576CA0" w:rsidRDefault="0053188F" w:rsidP="00576CA0">
      <w:pPr>
        <w:spacing w:after="0"/>
        <w:rPr>
          <w:lang w:val="cs-CZ"/>
        </w:rPr>
      </w:pPr>
      <w:r w:rsidRPr="0053188F">
        <w:rPr>
          <w:b/>
          <w:bCs/>
          <w:noProof/>
          <w:lang w:val="cs-CZ"/>
        </w:rPr>
        <w:pict w14:anchorId="15D09994">
          <v:rect id="_x0000_i1032" alt="" style="width:453.6pt;height:.05pt;mso-width-percent:0;mso-height-percent:0;mso-width-percent:0;mso-height-percent:0" o:hralign="center" o:hrstd="t" o:hr="t" fillcolor="#a0a0a0" stroked="f"/>
        </w:pict>
      </w:r>
    </w:p>
    <w:p w14:paraId="54352E96" w14:textId="77777777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Poznámky pro učitele</w:t>
      </w:r>
    </w:p>
    <w:p w14:paraId="17491220" w14:textId="77777777" w:rsidR="00576CA0" w:rsidRPr="00576CA0" w:rsidRDefault="00576CA0" w:rsidP="00576CA0">
      <w:pPr>
        <w:numPr>
          <w:ilvl w:val="0"/>
          <w:numId w:val="25"/>
        </w:numPr>
        <w:spacing w:after="0"/>
        <w:rPr>
          <w:lang w:val="cs-CZ"/>
        </w:rPr>
      </w:pPr>
      <w:r w:rsidRPr="00576CA0">
        <w:rPr>
          <w:lang w:val="cs-CZ"/>
        </w:rPr>
        <w:t>doporučuji pracovat ve dvojicích → rychlejší porovnávání,</w:t>
      </w:r>
    </w:p>
    <w:p w14:paraId="69492319" w14:textId="77777777" w:rsidR="00576CA0" w:rsidRPr="00576CA0" w:rsidRDefault="00576CA0" w:rsidP="00576CA0">
      <w:pPr>
        <w:numPr>
          <w:ilvl w:val="0"/>
          <w:numId w:val="25"/>
        </w:numPr>
        <w:spacing w:after="0"/>
        <w:rPr>
          <w:lang w:val="cs-CZ"/>
        </w:rPr>
      </w:pPr>
      <w:r w:rsidRPr="00576CA0">
        <w:rPr>
          <w:lang w:val="cs-CZ"/>
        </w:rPr>
        <w:t>žáci mají povoleno kopírovat odpovědi modelů do tabulky,</w:t>
      </w:r>
    </w:p>
    <w:p w14:paraId="35D46F3E" w14:textId="7E17DD55" w:rsidR="00576CA0" w:rsidRPr="00576CA0" w:rsidRDefault="00576CA0" w:rsidP="00576CA0">
      <w:pPr>
        <w:numPr>
          <w:ilvl w:val="0"/>
          <w:numId w:val="25"/>
        </w:numPr>
        <w:spacing w:after="0"/>
        <w:rPr>
          <w:lang w:val="cs-CZ"/>
        </w:rPr>
      </w:pPr>
      <w:r w:rsidRPr="00576CA0">
        <w:rPr>
          <w:lang w:val="cs-CZ"/>
        </w:rPr>
        <w:t>upozornit na bezpečnost: nezadávat osobní údaje, adresy, jména</w:t>
      </w:r>
      <w:r>
        <w:rPr>
          <w:lang w:val="cs-CZ"/>
        </w:rPr>
        <w:t>,</w:t>
      </w:r>
    </w:p>
    <w:p w14:paraId="31BC6C59" w14:textId="77777777" w:rsidR="00576CA0" w:rsidRPr="00576CA0" w:rsidRDefault="00576CA0" w:rsidP="00576CA0">
      <w:pPr>
        <w:numPr>
          <w:ilvl w:val="0"/>
          <w:numId w:val="25"/>
        </w:numPr>
        <w:spacing w:after="0"/>
        <w:rPr>
          <w:lang w:val="cs-CZ"/>
        </w:rPr>
      </w:pPr>
      <w:r w:rsidRPr="00576CA0">
        <w:rPr>
          <w:lang w:val="cs-CZ"/>
        </w:rPr>
        <w:t>v závěru zdůraznit, že modely se nemusí trefit správně, i když odpověď působí jistě.</w:t>
      </w:r>
    </w:p>
    <w:p w14:paraId="4DDF1499" w14:textId="7492F837" w:rsidR="00576CA0" w:rsidRDefault="00576CA0">
      <w:pPr>
        <w:rPr>
          <w:b/>
          <w:bCs/>
          <w:lang w:val="cs-CZ"/>
        </w:rPr>
      </w:pPr>
      <w:r>
        <w:rPr>
          <w:b/>
          <w:bCs/>
          <w:lang w:val="cs-CZ"/>
        </w:rPr>
        <w:br w:type="page"/>
      </w:r>
    </w:p>
    <w:p w14:paraId="3FAB82F2" w14:textId="77777777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lastRenderedPageBreak/>
        <w:t>PRACOVNÍ LIST PRO ŽÁKY (8.–9. třída)</w:t>
      </w:r>
    </w:p>
    <w:p w14:paraId="1E71784B" w14:textId="77777777" w:rsidR="00677943" w:rsidRDefault="00677943" w:rsidP="00576CA0">
      <w:pPr>
        <w:spacing w:after="0"/>
        <w:rPr>
          <w:lang w:val="cs-CZ"/>
        </w:rPr>
      </w:pPr>
    </w:p>
    <w:p w14:paraId="31CB5402" w14:textId="5C0A9E8D" w:rsidR="00576CA0" w:rsidRPr="00677943" w:rsidRDefault="00576CA0" w:rsidP="00677943">
      <w:pPr>
        <w:spacing w:after="0" w:line="360" w:lineRule="auto"/>
        <w:rPr>
          <w:lang w:val="cs-CZ"/>
        </w:rPr>
      </w:pPr>
      <w:r w:rsidRPr="00677943">
        <w:rPr>
          <w:lang w:val="cs-CZ"/>
        </w:rPr>
        <w:t>Jméno: _____________________</w:t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="00677943">
        <w:rPr>
          <w:lang w:val="cs-CZ"/>
        </w:rPr>
        <w:tab/>
      </w:r>
      <w:r w:rsidRPr="00677943">
        <w:rPr>
          <w:lang w:val="cs-CZ"/>
        </w:rPr>
        <w:t>Třída: ______________________</w:t>
      </w:r>
      <w:r w:rsidRPr="00677943">
        <w:rPr>
          <w:lang w:val="cs-CZ"/>
        </w:rPr>
        <w:br/>
        <w:t>Vyber si tři modely: ChatGPT / Gemini / Claude / Perplexity</w:t>
      </w:r>
    </w:p>
    <w:p w14:paraId="6062ADA3" w14:textId="7728AD57" w:rsidR="00576CA0" w:rsidRPr="00677943" w:rsidRDefault="00576CA0" w:rsidP="00576CA0">
      <w:pPr>
        <w:spacing w:after="0"/>
        <w:rPr>
          <w:lang w:val="cs-CZ"/>
        </w:rPr>
      </w:pPr>
      <w:r w:rsidRPr="00677943">
        <w:rPr>
          <w:lang w:val="cs-CZ"/>
        </w:rPr>
        <w:t>Cílem je porovnat, jak různé AI odpovídají na stejné úkoly.</w:t>
      </w:r>
    </w:p>
    <w:p w14:paraId="44AC290C" w14:textId="7CEA0275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b/>
          <w:bCs/>
          <w:noProof/>
          <w:lang w:val="cs-CZ"/>
        </w:rPr>
        <w:pict w14:anchorId="53DADDFE">
          <v:rect id="_x0000_i1031" alt="" style="width:453.6pt;height:.05pt;mso-width-percent:0;mso-height-percent:0;mso-width-percent:0;mso-height-percent:0" o:hralign="center" o:hrstd="t" o:hr="t" fillcolor="#a0a0a0" stroked="f"/>
        </w:pict>
      </w:r>
    </w:p>
    <w:p w14:paraId="1BAF7B3E" w14:textId="601248BE" w:rsidR="00576CA0" w:rsidRPr="00576CA0" w:rsidRDefault="00EB0206" w:rsidP="00576CA0">
      <w:pPr>
        <w:spacing w:after="0"/>
        <w:rPr>
          <w:b/>
          <w:bCs/>
          <w:lang w:val="cs-CZ"/>
        </w:rPr>
      </w:pPr>
      <w:r w:rsidRPr="00EB0206">
        <w:rPr>
          <w:noProof/>
          <w:lang w:val="cs-CZ"/>
        </w:rPr>
        <w:drawing>
          <wp:anchor distT="0" distB="0" distL="114300" distR="114300" simplePos="0" relativeHeight="251657216" behindDoc="0" locked="0" layoutInCell="1" allowOverlap="1" wp14:anchorId="5C654D96" wp14:editId="522BAE28">
            <wp:simplePos x="0" y="0"/>
            <wp:positionH relativeFrom="column">
              <wp:posOffset>5612130</wp:posOffset>
            </wp:positionH>
            <wp:positionV relativeFrom="paragraph">
              <wp:posOffset>34290</wp:posOffset>
            </wp:positionV>
            <wp:extent cx="1352110" cy="1381125"/>
            <wp:effectExtent l="0" t="0" r="635" b="0"/>
            <wp:wrapSquare wrapText="bothSides"/>
            <wp:docPr id="1763080572" name="Obrázek 1" descr="Obsah obrázku kreslené, umění, ilustra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080572" name="Obrázek 1" descr="Obsah obrázku kreslené, umění, ilustrace&#10;&#10;Obsah generovaný pomocí AI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11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6CA0" w:rsidRPr="00576CA0">
        <w:rPr>
          <w:b/>
          <w:bCs/>
          <w:lang w:val="cs-CZ"/>
        </w:rPr>
        <w:t>Úloha 1 – Matematická úloha</w:t>
      </w:r>
    </w:p>
    <w:p w14:paraId="3617B0BF" w14:textId="0AA71DE2" w:rsidR="00576CA0" w:rsidRPr="00677943" w:rsidRDefault="00576CA0" w:rsidP="00576CA0">
      <w:pPr>
        <w:spacing w:after="0"/>
        <w:rPr>
          <w:i/>
          <w:iCs/>
          <w:lang w:val="cs-CZ"/>
        </w:rPr>
      </w:pPr>
      <w:r w:rsidRPr="00576CA0">
        <w:rPr>
          <w:lang w:val="cs-CZ"/>
        </w:rPr>
        <w:t>Zadej modelům:</w:t>
      </w:r>
      <w:r w:rsidRPr="00576CA0">
        <w:rPr>
          <w:lang w:val="cs-CZ"/>
        </w:rPr>
        <w:br/>
      </w:r>
      <w:r w:rsidRPr="00677943">
        <w:rPr>
          <w:i/>
          <w:iCs/>
          <w:lang w:val="cs-CZ"/>
        </w:rPr>
        <w:t>„V pravoúhlém trojúhelníku mají odvěsny délky 6 cm a 8 cm.</w:t>
      </w:r>
      <w:r w:rsidRPr="00677943">
        <w:rPr>
          <w:i/>
          <w:iCs/>
          <w:lang w:val="cs-CZ"/>
        </w:rPr>
        <w:br/>
        <w:t>a) Spočítej délku přepony.</w:t>
      </w:r>
      <w:r w:rsidRPr="00677943">
        <w:rPr>
          <w:i/>
          <w:iCs/>
          <w:lang w:val="cs-CZ"/>
        </w:rPr>
        <w:br/>
        <w:t>b) Urči obsah trojúhelníka.“</w:t>
      </w:r>
    </w:p>
    <w:p w14:paraId="2A30CAC1" w14:textId="6CDFC841" w:rsidR="00EB0206" w:rsidRPr="00576CA0" w:rsidRDefault="00EB0206" w:rsidP="00576CA0">
      <w:pPr>
        <w:spacing w:after="0"/>
        <w:rPr>
          <w:lang w:val="cs-CZ"/>
        </w:rPr>
      </w:pPr>
    </w:p>
    <w:p w14:paraId="7E595836" w14:textId="77777777" w:rsidR="00576CA0" w:rsidRDefault="00576CA0" w:rsidP="00576CA0">
      <w:pPr>
        <w:spacing w:after="0"/>
        <w:rPr>
          <w:b/>
          <w:bCs/>
          <w:lang w:val="cs-CZ"/>
        </w:rPr>
      </w:pPr>
    </w:p>
    <w:p w14:paraId="45E46435" w14:textId="3CCF78C8" w:rsidR="00576CA0" w:rsidRPr="00677943" w:rsidRDefault="00576CA0" w:rsidP="00576CA0">
      <w:pPr>
        <w:spacing w:after="0"/>
        <w:rPr>
          <w:lang w:val="cs-CZ"/>
        </w:rPr>
      </w:pPr>
      <w:r w:rsidRPr="00677943">
        <w:rPr>
          <w:lang w:val="cs-CZ"/>
        </w:rPr>
        <w:t>Do tabulky zapiš:</w:t>
      </w:r>
    </w:p>
    <w:p w14:paraId="1A611E76" w14:textId="77777777" w:rsidR="00576CA0" w:rsidRPr="00677943" w:rsidRDefault="00576CA0" w:rsidP="00576CA0">
      <w:pPr>
        <w:spacing w:after="0"/>
        <w:rPr>
          <w:lang w:val="cs-CZ"/>
        </w:rPr>
      </w:pP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7"/>
        <w:gridCol w:w="1984"/>
        <w:gridCol w:w="1984"/>
        <w:gridCol w:w="1984"/>
        <w:gridCol w:w="3742"/>
      </w:tblGrid>
      <w:tr w:rsidR="00576CA0" w:rsidRPr="00677943" w14:paraId="41542490" w14:textId="77777777" w:rsidTr="00576CA0">
        <w:trPr>
          <w:trHeight w:val="737"/>
          <w:tblHeader/>
          <w:tblCellSpacing w:w="15" w:type="dxa"/>
          <w:jc w:val="center"/>
        </w:trPr>
        <w:tc>
          <w:tcPr>
            <w:tcW w:w="1372" w:type="dxa"/>
            <w:vAlign w:val="center"/>
            <w:hideMark/>
          </w:tcPr>
          <w:p w14:paraId="65E51068" w14:textId="77777777" w:rsidR="00576CA0" w:rsidRPr="00677943" w:rsidRDefault="00576CA0" w:rsidP="00F148CC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Model</w:t>
            </w:r>
          </w:p>
        </w:tc>
        <w:tc>
          <w:tcPr>
            <w:tcW w:w="1954" w:type="dxa"/>
            <w:vAlign w:val="center"/>
            <w:hideMark/>
          </w:tcPr>
          <w:p w14:paraId="1FB346BE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  <w:r w:rsidRPr="00677943">
              <w:rPr>
                <w:lang w:val="cs-CZ"/>
              </w:rPr>
              <w:t>Výsledek přepony</w:t>
            </w:r>
          </w:p>
        </w:tc>
        <w:tc>
          <w:tcPr>
            <w:tcW w:w="1954" w:type="dxa"/>
            <w:vAlign w:val="center"/>
            <w:hideMark/>
          </w:tcPr>
          <w:p w14:paraId="3BAD9C26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Obsah</w:t>
            </w:r>
          </w:p>
        </w:tc>
        <w:tc>
          <w:tcPr>
            <w:tcW w:w="1954" w:type="dxa"/>
            <w:vAlign w:val="center"/>
            <w:hideMark/>
          </w:tcPr>
          <w:p w14:paraId="0E4C2F54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Byl postup srozumitelný?</w:t>
            </w:r>
          </w:p>
        </w:tc>
        <w:tc>
          <w:tcPr>
            <w:tcW w:w="3697" w:type="dxa"/>
            <w:vAlign w:val="center"/>
            <w:hideMark/>
          </w:tcPr>
          <w:p w14:paraId="1BC074F9" w14:textId="79012AAF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Jaké jsi našel/a chyby?</w:t>
            </w:r>
          </w:p>
        </w:tc>
      </w:tr>
      <w:tr w:rsidR="00576CA0" w:rsidRPr="00677943" w14:paraId="7E0257A2" w14:textId="77777777" w:rsidTr="00576CA0">
        <w:trPr>
          <w:trHeight w:val="737"/>
          <w:tblCellSpacing w:w="15" w:type="dxa"/>
          <w:jc w:val="center"/>
        </w:trPr>
        <w:tc>
          <w:tcPr>
            <w:tcW w:w="1372" w:type="dxa"/>
            <w:vAlign w:val="center"/>
            <w:hideMark/>
          </w:tcPr>
          <w:p w14:paraId="540B7351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  <w:r w:rsidRPr="00677943">
              <w:rPr>
                <w:lang w:val="cs-CZ"/>
              </w:rPr>
              <w:t>1</w:t>
            </w:r>
          </w:p>
        </w:tc>
        <w:tc>
          <w:tcPr>
            <w:tcW w:w="1954" w:type="dxa"/>
            <w:vAlign w:val="center"/>
            <w:hideMark/>
          </w:tcPr>
          <w:p w14:paraId="5653BD72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</w:p>
        </w:tc>
        <w:tc>
          <w:tcPr>
            <w:tcW w:w="1954" w:type="dxa"/>
            <w:vAlign w:val="center"/>
            <w:hideMark/>
          </w:tcPr>
          <w:p w14:paraId="6597A224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954" w:type="dxa"/>
            <w:vAlign w:val="center"/>
            <w:hideMark/>
          </w:tcPr>
          <w:p w14:paraId="05343638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</w:p>
        </w:tc>
        <w:tc>
          <w:tcPr>
            <w:tcW w:w="3697" w:type="dxa"/>
            <w:vAlign w:val="center"/>
            <w:hideMark/>
          </w:tcPr>
          <w:p w14:paraId="3F10AE7A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</w:p>
        </w:tc>
      </w:tr>
      <w:tr w:rsidR="00576CA0" w:rsidRPr="00677943" w14:paraId="040B8A8B" w14:textId="77777777" w:rsidTr="00576CA0">
        <w:trPr>
          <w:trHeight w:val="737"/>
          <w:tblCellSpacing w:w="15" w:type="dxa"/>
          <w:jc w:val="center"/>
        </w:trPr>
        <w:tc>
          <w:tcPr>
            <w:tcW w:w="1372" w:type="dxa"/>
            <w:vAlign w:val="center"/>
            <w:hideMark/>
          </w:tcPr>
          <w:p w14:paraId="3AE8CF79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  <w:r w:rsidRPr="00677943">
              <w:rPr>
                <w:lang w:val="cs-CZ"/>
              </w:rPr>
              <w:t>2</w:t>
            </w:r>
          </w:p>
        </w:tc>
        <w:tc>
          <w:tcPr>
            <w:tcW w:w="1954" w:type="dxa"/>
            <w:vAlign w:val="center"/>
            <w:hideMark/>
          </w:tcPr>
          <w:p w14:paraId="106C24E9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</w:p>
        </w:tc>
        <w:tc>
          <w:tcPr>
            <w:tcW w:w="1954" w:type="dxa"/>
            <w:vAlign w:val="center"/>
            <w:hideMark/>
          </w:tcPr>
          <w:p w14:paraId="1FD0AADB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954" w:type="dxa"/>
            <w:vAlign w:val="center"/>
            <w:hideMark/>
          </w:tcPr>
          <w:p w14:paraId="23374D7B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</w:p>
        </w:tc>
        <w:tc>
          <w:tcPr>
            <w:tcW w:w="3697" w:type="dxa"/>
            <w:vAlign w:val="center"/>
            <w:hideMark/>
          </w:tcPr>
          <w:p w14:paraId="1BA42AD2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</w:p>
        </w:tc>
      </w:tr>
      <w:tr w:rsidR="00576CA0" w:rsidRPr="00677943" w14:paraId="30171BA5" w14:textId="77777777" w:rsidTr="00576CA0">
        <w:trPr>
          <w:trHeight w:val="737"/>
          <w:tblCellSpacing w:w="15" w:type="dxa"/>
          <w:jc w:val="center"/>
        </w:trPr>
        <w:tc>
          <w:tcPr>
            <w:tcW w:w="1372" w:type="dxa"/>
            <w:vAlign w:val="center"/>
            <w:hideMark/>
          </w:tcPr>
          <w:p w14:paraId="49CE9837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  <w:r w:rsidRPr="00677943">
              <w:rPr>
                <w:lang w:val="cs-CZ"/>
              </w:rPr>
              <w:t>3</w:t>
            </w:r>
          </w:p>
        </w:tc>
        <w:tc>
          <w:tcPr>
            <w:tcW w:w="1954" w:type="dxa"/>
            <w:vAlign w:val="center"/>
            <w:hideMark/>
          </w:tcPr>
          <w:p w14:paraId="15B245C8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</w:p>
        </w:tc>
        <w:tc>
          <w:tcPr>
            <w:tcW w:w="1954" w:type="dxa"/>
            <w:vAlign w:val="center"/>
            <w:hideMark/>
          </w:tcPr>
          <w:p w14:paraId="732BCE4A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954" w:type="dxa"/>
            <w:vAlign w:val="center"/>
            <w:hideMark/>
          </w:tcPr>
          <w:p w14:paraId="7295D568" w14:textId="77777777" w:rsidR="00576CA0" w:rsidRPr="00677943" w:rsidRDefault="00576CA0" w:rsidP="00576CA0">
            <w:pPr>
              <w:spacing w:after="0"/>
              <w:rPr>
                <w:lang w:val="cs-CZ"/>
              </w:rPr>
            </w:pPr>
          </w:p>
        </w:tc>
        <w:tc>
          <w:tcPr>
            <w:tcW w:w="3697" w:type="dxa"/>
            <w:vAlign w:val="center"/>
            <w:hideMark/>
          </w:tcPr>
          <w:p w14:paraId="7928DF9A" w14:textId="77777777" w:rsidR="00576CA0" w:rsidRPr="00677943" w:rsidRDefault="00576CA0" w:rsidP="00576CA0">
            <w:pPr>
              <w:spacing w:after="0"/>
              <w:jc w:val="center"/>
              <w:rPr>
                <w:lang w:val="cs-CZ"/>
              </w:rPr>
            </w:pPr>
          </w:p>
        </w:tc>
      </w:tr>
    </w:tbl>
    <w:p w14:paraId="018C56CC" w14:textId="77777777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b/>
          <w:bCs/>
          <w:noProof/>
          <w:lang w:val="cs-CZ"/>
        </w:rPr>
        <w:pict w14:anchorId="0B58D31E"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14:paraId="7FEA7904" w14:textId="77777777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Úloha 2 – Krátký text (max. 70 slov)</w:t>
      </w:r>
    </w:p>
    <w:p w14:paraId="61319566" w14:textId="77777777" w:rsidR="00576CA0" w:rsidRPr="00EB0206" w:rsidRDefault="00576CA0" w:rsidP="00576CA0">
      <w:pPr>
        <w:spacing w:after="0"/>
        <w:rPr>
          <w:lang w:val="cs-CZ"/>
        </w:rPr>
      </w:pPr>
      <w:r w:rsidRPr="00EB0206">
        <w:rPr>
          <w:lang w:val="cs-CZ"/>
        </w:rPr>
        <w:t>Zadej modelům:</w:t>
      </w:r>
      <w:r w:rsidRPr="00EB0206">
        <w:rPr>
          <w:lang w:val="cs-CZ"/>
        </w:rPr>
        <w:br/>
        <w:t>„</w:t>
      </w:r>
      <w:r w:rsidRPr="00677943">
        <w:rPr>
          <w:i/>
          <w:iCs/>
          <w:lang w:val="cs-CZ"/>
        </w:rPr>
        <w:t>Napiš krátký text o tom, jak může AI pomáhat žákům ve škole</w:t>
      </w:r>
      <w:r w:rsidRPr="00EB0206">
        <w:rPr>
          <w:lang w:val="cs-CZ"/>
        </w:rPr>
        <w:t>.“</w:t>
      </w:r>
    </w:p>
    <w:p w14:paraId="39E65CE5" w14:textId="4C543C99" w:rsidR="00576CA0" w:rsidRDefault="00576CA0" w:rsidP="00EB0206">
      <w:pPr>
        <w:pStyle w:val="Odstavecseseznamem"/>
        <w:numPr>
          <w:ilvl w:val="0"/>
          <w:numId w:val="29"/>
        </w:numPr>
        <w:spacing w:after="0"/>
        <w:rPr>
          <w:lang w:val="cs-CZ"/>
        </w:rPr>
      </w:pPr>
      <w:r w:rsidRPr="00EB0206">
        <w:rPr>
          <w:lang w:val="cs-CZ"/>
        </w:rPr>
        <w:t>Zapiš</w:t>
      </w:r>
      <w:r w:rsidR="00EB0206" w:rsidRPr="00EB0206">
        <w:rPr>
          <w:lang w:val="cs-CZ"/>
        </w:rPr>
        <w:t xml:space="preserve">, </w:t>
      </w:r>
      <w:r w:rsidRPr="00EB0206">
        <w:rPr>
          <w:lang w:val="cs-CZ"/>
        </w:rPr>
        <w:t>který model napsal nejlepší text a proč</w:t>
      </w:r>
      <w:r w:rsidR="00EB0206" w:rsidRPr="00EB0206">
        <w:rPr>
          <w:lang w:val="cs-CZ"/>
        </w:rPr>
        <w:t>.</w:t>
      </w:r>
    </w:p>
    <w:p w14:paraId="616D1C98" w14:textId="77777777" w:rsidR="00EB0206" w:rsidRPr="00EB0206" w:rsidRDefault="00EB0206" w:rsidP="00677943">
      <w:pPr>
        <w:pStyle w:val="Odstavecseseznamem"/>
        <w:spacing w:after="0"/>
        <w:rPr>
          <w:lang w:val="cs-CZ"/>
        </w:rPr>
      </w:pP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11197"/>
      </w:tblGrid>
      <w:tr w:rsidR="00EB0206" w14:paraId="7D765F61" w14:textId="77777777" w:rsidTr="00EB0206">
        <w:tc>
          <w:tcPr>
            <w:tcW w:w="11197" w:type="dxa"/>
          </w:tcPr>
          <w:p w14:paraId="10BF0531" w14:textId="30317A36" w:rsidR="00EB0206" w:rsidRDefault="00EB0206" w:rsidP="00EB0206">
            <w:pPr>
              <w:rPr>
                <w:lang w:val="cs-CZ"/>
              </w:rPr>
            </w:pPr>
            <w:r w:rsidRPr="00EB0206">
              <w:rPr>
                <w:noProof/>
                <w:lang w:val="cs-CZ"/>
              </w:rPr>
              <w:drawing>
                <wp:anchor distT="0" distB="0" distL="114300" distR="114300" simplePos="0" relativeHeight="251655168" behindDoc="0" locked="0" layoutInCell="1" allowOverlap="1" wp14:anchorId="63F89815" wp14:editId="6A9DB12F">
                  <wp:simplePos x="0" y="0"/>
                  <wp:positionH relativeFrom="column">
                    <wp:posOffset>-317500</wp:posOffset>
                  </wp:positionH>
                  <wp:positionV relativeFrom="paragraph">
                    <wp:posOffset>0</wp:posOffset>
                  </wp:positionV>
                  <wp:extent cx="2924175" cy="1003524"/>
                  <wp:effectExtent l="0" t="0" r="0" b="6350"/>
                  <wp:wrapThrough wrapText="bothSides">
                    <wp:wrapPolygon edited="0">
                      <wp:start x="0" y="0"/>
                      <wp:lineTo x="0" y="21327"/>
                      <wp:lineTo x="21389" y="21327"/>
                      <wp:lineTo x="21389" y="0"/>
                      <wp:lineTo x="0" y="0"/>
                    </wp:wrapPolygon>
                  </wp:wrapThrough>
                  <wp:docPr id="137349226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49226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1003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1D00B6C" w14:textId="3054619C" w:rsidR="00EB0206" w:rsidRDefault="00EB0206" w:rsidP="00EB0206">
            <w:pPr>
              <w:rPr>
                <w:lang w:val="cs-CZ"/>
              </w:rPr>
            </w:pPr>
          </w:p>
          <w:p w14:paraId="4EE7E160" w14:textId="77777777" w:rsidR="00EB0206" w:rsidRDefault="00EB0206" w:rsidP="00EB0206">
            <w:pPr>
              <w:rPr>
                <w:lang w:val="cs-CZ"/>
              </w:rPr>
            </w:pPr>
          </w:p>
          <w:p w14:paraId="0169E6F1" w14:textId="77777777" w:rsidR="00EB0206" w:rsidRDefault="00EB0206" w:rsidP="00EB0206">
            <w:pPr>
              <w:rPr>
                <w:lang w:val="cs-CZ"/>
              </w:rPr>
            </w:pPr>
          </w:p>
          <w:p w14:paraId="22332528" w14:textId="77777777" w:rsidR="00EB0206" w:rsidRDefault="00EB0206" w:rsidP="00EB0206">
            <w:pPr>
              <w:rPr>
                <w:lang w:val="cs-CZ"/>
              </w:rPr>
            </w:pPr>
          </w:p>
          <w:p w14:paraId="6E9A56F3" w14:textId="77777777" w:rsidR="00EB0206" w:rsidRDefault="00EB0206" w:rsidP="00EB0206">
            <w:pPr>
              <w:rPr>
                <w:lang w:val="cs-CZ"/>
              </w:rPr>
            </w:pPr>
          </w:p>
          <w:p w14:paraId="4052B848" w14:textId="77777777" w:rsidR="00EB0206" w:rsidRDefault="00EB0206" w:rsidP="00EB0206">
            <w:pPr>
              <w:rPr>
                <w:lang w:val="cs-CZ"/>
              </w:rPr>
            </w:pPr>
          </w:p>
          <w:p w14:paraId="4F4A1CDE" w14:textId="77777777" w:rsidR="00EB0206" w:rsidRDefault="00EB0206" w:rsidP="00EB0206">
            <w:pPr>
              <w:rPr>
                <w:lang w:val="cs-CZ"/>
              </w:rPr>
            </w:pPr>
          </w:p>
          <w:p w14:paraId="32AE66DD" w14:textId="77777777" w:rsidR="00EB0206" w:rsidRDefault="00EB0206" w:rsidP="00EB0206">
            <w:pPr>
              <w:rPr>
                <w:lang w:val="cs-CZ"/>
              </w:rPr>
            </w:pPr>
          </w:p>
          <w:p w14:paraId="68CC3767" w14:textId="77777777" w:rsidR="00EB0206" w:rsidRDefault="00EB0206" w:rsidP="00EB0206">
            <w:pPr>
              <w:rPr>
                <w:lang w:val="cs-CZ"/>
              </w:rPr>
            </w:pPr>
          </w:p>
        </w:tc>
      </w:tr>
    </w:tbl>
    <w:p w14:paraId="5586942F" w14:textId="77777777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b/>
          <w:bCs/>
          <w:noProof/>
          <w:lang w:val="cs-CZ"/>
        </w:rPr>
        <w:pict w14:anchorId="21D71B4A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315D28B3" w14:textId="77777777" w:rsidR="00EB0206" w:rsidRDefault="00EB0206" w:rsidP="00576CA0">
      <w:pPr>
        <w:spacing w:after="0"/>
        <w:rPr>
          <w:b/>
          <w:bCs/>
          <w:lang w:val="cs-CZ"/>
        </w:rPr>
      </w:pPr>
    </w:p>
    <w:p w14:paraId="3BAF6720" w14:textId="77777777" w:rsidR="00EB0206" w:rsidRDefault="00EB0206" w:rsidP="00576CA0">
      <w:pPr>
        <w:spacing w:after="0"/>
        <w:rPr>
          <w:b/>
          <w:bCs/>
          <w:lang w:val="cs-CZ"/>
        </w:rPr>
      </w:pPr>
    </w:p>
    <w:p w14:paraId="419DAFDD" w14:textId="77777777" w:rsidR="00EB0206" w:rsidRDefault="00EB0206" w:rsidP="00576CA0">
      <w:pPr>
        <w:spacing w:after="0"/>
        <w:rPr>
          <w:b/>
          <w:bCs/>
          <w:lang w:val="cs-CZ"/>
        </w:rPr>
      </w:pPr>
    </w:p>
    <w:p w14:paraId="4BFB0ECA" w14:textId="77777777" w:rsidR="00EB0206" w:rsidRDefault="00EB0206" w:rsidP="00576CA0">
      <w:pPr>
        <w:spacing w:after="0"/>
        <w:rPr>
          <w:b/>
          <w:bCs/>
          <w:lang w:val="cs-CZ"/>
        </w:rPr>
      </w:pPr>
    </w:p>
    <w:p w14:paraId="780F6059" w14:textId="77777777" w:rsidR="00FB45B1" w:rsidRDefault="00FB45B1" w:rsidP="00576CA0">
      <w:pPr>
        <w:spacing w:after="0"/>
        <w:rPr>
          <w:b/>
          <w:bCs/>
          <w:lang w:val="cs-CZ"/>
        </w:rPr>
      </w:pPr>
    </w:p>
    <w:p w14:paraId="26EFA47F" w14:textId="00F03198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Úloha 3 – Programování</w:t>
      </w:r>
    </w:p>
    <w:p w14:paraId="5286524F" w14:textId="77777777" w:rsidR="00576CA0" w:rsidRPr="00EB0206" w:rsidRDefault="00576CA0" w:rsidP="00576CA0">
      <w:pPr>
        <w:spacing w:after="0"/>
        <w:rPr>
          <w:lang w:val="cs-CZ"/>
        </w:rPr>
      </w:pPr>
      <w:r w:rsidRPr="00EB0206">
        <w:rPr>
          <w:lang w:val="cs-CZ"/>
        </w:rPr>
        <w:t>Zadej modelům:</w:t>
      </w:r>
      <w:r w:rsidRPr="00EB0206">
        <w:rPr>
          <w:lang w:val="cs-CZ"/>
        </w:rPr>
        <w:br/>
        <w:t>„</w:t>
      </w:r>
      <w:r w:rsidRPr="00677943">
        <w:rPr>
          <w:i/>
          <w:iCs/>
          <w:lang w:val="cs-CZ"/>
        </w:rPr>
        <w:t>Napiš krátký kód v Pythonu, který vypíše čísla od 1 do 10. Vysvětli, co dělá.“</w:t>
      </w:r>
    </w:p>
    <w:p w14:paraId="0610870E" w14:textId="77777777" w:rsidR="00576CA0" w:rsidRPr="00EB0206" w:rsidRDefault="00576CA0" w:rsidP="00576CA0">
      <w:pPr>
        <w:spacing w:after="0"/>
        <w:rPr>
          <w:lang w:val="cs-CZ"/>
        </w:rPr>
      </w:pPr>
      <w:r w:rsidRPr="00EB0206">
        <w:rPr>
          <w:lang w:val="cs-CZ"/>
        </w:rPr>
        <w:t>Zapiš:</w:t>
      </w:r>
    </w:p>
    <w:p w14:paraId="4319DC35" w14:textId="1BB17F9C" w:rsidR="00576CA0" w:rsidRPr="00EB0206" w:rsidRDefault="00576CA0" w:rsidP="00B47A6E">
      <w:pPr>
        <w:numPr>
          <w:ilvl w:val="0"/>
          <w:numId w:val="27"/>
        </w:numPr>
        <w:spacing w:after="0" w:line="720" w:lineRule="auto"/>
        <w:rPr>
          <w:lang w:val="cs-CZ"/>
        </w:rPr>
      </w:pPr>
      <w:r w:rsidRPr="00EB0206">
        <w:rPr>
          <w:lang w:val="cs-CZ"/>
        </w:rPr>
        <w:t xml:space="preserve">který model měl nejjasnější vysvětlení: </w:t>
      </w:r>
      <w:r w:rsidR="00B47A6E">
        <w:rPr>
          <w:lang w:val="cs-CZ"/>
        </w:rPr>
        <w:tab/>
        <w:t>________________________________</w:t>
      </w:r>
      <w:r w:rsidRPr="00EB0206">
        <w:rPr>
          <w:lang w:val="cs-CZ"/>
        </w:rPr>
        <w:t>_________________________________________</w:t>
      </w:r>
    </w:p>
    <w:p w14:paraId="5221B8F7" w14:textId="1D9E37BE" w:rsidR="00576CA0" w:rsidRPr="00B47A6E" w:rsidRDefault="00576CA0" w:rsidP="00B47A6E">
      <w:pPr>
        <w:numPr>
          <w:ilvl w:val="0"/>
          <w:numId w:val="27"/>
        </w:numPr>
        <w:spacing w:after="0" w:line="360" w:lineRule="auto"/>
        <w:rPr>
          <w:lang w:val="cs-CZ"/>
        </w:rPr>
      </w:pPr>
      <w:r w:rsidRPr="00EB0206">
        <w:rPr>
          <w:lang w:val="cs-CZ"/>
        </w:rPr>
        <w:t>udělal něk</w:t>
      </w:r>
      <w:r w:rsidR="00B47A6E">
        <w:rPr>
          <w:lang w:val="cs-CZ"/>
        </w:rPr>
        <w:t>terý model</w:t>
      </w:r>
      <w:r w:rsidRPr="00EB0206">
        <w:rPr>
          <w:lang w:val="cs-CZ"/>
        </w:rPr>
        <w:t xml:space="preserve"> chybu?</w:t>
      </w:r>
      <w:r w:rsidR="00B47A6E">
        <w:rPr>
          <w:lang w:val="cs-CZ"/>
        </w:rPr>
        <w:t xml:space="preserve"> Pokud ano, jako a který?</w:t>
      </w:r>
      <w:r w:rsidRPr="00EB0206">
        <w:rPr>
          <w:lang w:val="cs-CZ"/>
        </w:rPr>
        <w:t xml:space="preserve"> </w:t>
      </w:r>
      <w:r w:rsidR="00B47A6E">
        <w:rPr>
          <w:lang w:val="cs-CZ"/>
        </w:rPr>
        <w:br/>
        <w:t>________________________________________________________________________</w:t>
      </w:r>
      <w:r w:rsidRPr="00B47A6E">
        <w:rPr>
          <w:lang w:val="cs-CZ"/>
        </w:rPr>
        <w:t>______________________________________________________</w:t>
      </w:r>
    </w:p>
    <w:p w14:paraId="72C1C228" w14:textId="77777777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noProof/>
          <w:lang w:val="cs-CZ"/>
        </w:rPr>
        <w:pict w14:anchorId="70750500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0E425DFD" w14:textId="77777777" w:rsidR="00576CA0" w:rsidRPr="00576CA0" w:rsidRDefault="00576CA0" w:rsidP="00576CA0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>Úloha 4 – Jednoduchý odborný pojem</w:t>
      </w:r>
    </w:p>
    <w:p w14:paraId="231C644A" w14:textId="77777777" w:rsidR="00576CA0" w:rsidRPr="00B47A6E" w:rsidRDefault="00576CA0" w:rsidP="00576CA0">
      <w:pPr>
        <w:spacing w:after="0"/>
        <w:rPr>
          <w:lang w:val="cs-CZ"/>
        </w:rPr>
      </w:pPr>
      <w:r w:rsidRPr="00B47A6E">
        <w:rPr>
          <w:lang w:val="cs-CZ"/>
        </w:rPr>
        <w:t>Zadej modelům:</w:t>
      </w:r>
      <w:r w:rsidRPr="00B47A6E">
        <w:rPr>
          <w:lang w:val="cs-CZ"/>
        </w:rPr>
        <w:br/>
        <w:t>„</w:t>
      </w:r>
      <w:r w:rsidRPr="00677943">
        <w:rPr>
          <w:i/>
          <w:iCs/>
          <w:lang w:val="cs-CZ"/>
        </w:rPr>
        <w:t>Vysvětli jednoduše, co je fotovoltaický panel.“</w:t>
      </w:r>
    </w:p>
    <w:p w14:paraId="13403943" w14:textId="77777777" w:rsidR="00576CA0" w:rsidRPr="00B47A6E" w:rsidRDefault="00576CA0" w:rsidP="00576CA0">
      <w:pPr>
        <w:spacing w:after="0"/>
        <w:rPr>
          <w:lang w:val="cs-CZ"/>
        </w:rPr>
      </w:pPr>
      <w:r w:rsidRPr="00B47A6E">
        <w:rPr>
          <w:lang w:val="cs-CZ"/>
        </w:rPr>
        <w:t>Zapiš:</w:t>
      </w:r>
    </w:p>
    <w:p w14:paraId="21E172AB" w14:textId="5B16131D" w:rsidR="00576CA0" w:rsidRPr="00B47A6E" w:rsidRDefault="00576CA0" w:rsidP="00B47A6E">
      <w:pPr>
        <w:numPr>
          <w:ilvl w:val="0"/>
          <w:numId w:val="28"/>
        </w:numPr>
        <w:spacing w:after="0" w:line="720" w:lineRule="auto"/>
        <w:rPr>
          <w:lang w:val="cs-CZ"/>
        </w:rPr>
      </w:pPr>
      <w:r w:rsidRPr="00B47A6E">
        <w:rPr>
          <w:lang w:val="cs-CZ"/>
        </w:rPr>
        <w:t>které vysvětlení bylo nejjasnější:</w:t>
      </w:r>
      <w:r w:rsidR="00B47A6E">
        <w:rPr>
          <w:lang w:val="cs-CZ"/>
        </w:rPr>
        <w:tab/>
      </w:r>
      <w:r w:rsidR="00B47A6E">
        <w:rPr>
          <w:lang w:val="cs-CZ"/>
        </w:rPr>
        <w:tab/>
        <w:t>__________________________</w:t>
      </w:r>
      <w:r w:rsidRPr="00B47A6E">
        <w:rPr>
          <w:lang w:val="cs-CZ"/>
        </w:rPr>
        <w:t>_______________________________________________</w:t>
      </w:r>
    </w:p>
    <w:p w14:paraId="7C643B0F" w14:textId="77777777" w:rsidR="00B47A6E" w:rsidRDefault="00576CA0" w:rsidP="00576CA0">
      <w:pPr>
        <w:numPr>
          <w:ilvl w:val="0"/>
          <w:numId w:val="28"/>
        </w:numPr>
        <w:spacing w:after="0"/>
        <w:rPr>
          <w:lang w:val="cs-CZ"/>
        </w:rPr>
      </w:pPr>
      <w:r w:rsidRPr="00B47A6E">
        <w:rPr>
          <w:lang w:val="cs-CZ"/>
        </w:rPr>
        <w:t xml:space="preserve">používal model zbytečně složitá slova? </w:t>
      </w:r>
    </w:p>
    <w:p w14:paraId="60F8CDDB" w14:textId="53F4272C" w:rsidR="00576CA0" w:rsidRPr="00B47A6E" w:rsidRDefault="00B47A6E" w:rsidP="00B47A6E">
      <w:pPr>
        <w:spacing w:after="0"/>
        <w:ind w:left="720"/>
        <w:rPr>
          <w:lang w:val="cs-CZ"/>
        </w:rPr>
      </w:pPr>
      <w:r>
        <w:rPr>
          <w:lang w:val="cs-CZ"/>
        </w:rPr>
        <w:t>___________________________________________________________________________________</w:t>
      </w:r>
      <w:r w:rsidR="00576CA0" w:rsidRPr="00B47A6E">
        <w:rPr>
          <w:lang w:val="cs-CZ"/>
        </w:rPr>
        <w:t>___________________________________________</w:t>
      </w:r>
    </w:p>
    <w:p w14:paraId="43FE2C31" w14:textId="2134B296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b/>
          <w:bCs/>
          <w:noProof/>
          <w:lang w:val="cs-CZ"/>
        </w:rPr>
        <w:pict w14:anchorId="32F47DF2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08F22148" w14:textId="7DB3F051" w:rsidR="00576CA0" w:rsidRPr="00576CA0" w:rsidRDefault="00677943" w:rsidP="00576CA0">
      <w:pPr>
        <w:spacing w:after="0"/>
        <w:rPr>
          <w:b/>
          <w:bCs/>
          <w:lang w:val="cs-CZ"/>
        </w:rPr>
      </w:pPr>
      <w:r w:rsidRPr="00677943">
        <w:rPr>
          <w:noProof/>
          <w:lang w:val="cs-CZ"/>
        </w:rPr>
        <w:drawing>
          <wp:anchor distT="0" distB="0" distL="114300" distR="114300" simplePos="0" relativeHeight="251661312" behindDoc="0" locked="0" layoutInCell="1" allowOverlap="1" wp14:anchorId="776D05FE" wp14:editId="342BA86C">
            <wp:simplePos x="0" y="0"/>
            <wp:positionH relativeFrom="column">
              <wp:posOffset>5135880</wp:posOffset>
            </wp:positionH>
            <wp:positionV relativeFrom="paragraph">
              <wp:posOffset>11430</wp:posOffset>
            </wp:positionV>
            <wp:extent cx="1885315" cy="1801425"/>
            <wp:effectExtent l="0" t="0" r="635" b="8890"/>
            <wp:wrapNone/>
            <wp:docPr id="169492053" name="Obrázek 1" descr="Obsah obrázku oblečení, Lidská tvář, kreslené, nábytek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92053" name="Obrázek 1" descr="Obsah obrázku oblečení, Lidská tvář, kreslené, nábytek&#10;&#10;Obsah generovaný pomocí AI může být nesprávný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9294" cy="1814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6CA0" w:rsidRPr="00576CA0">
        <w:rPr>
          <w:b/>
          <w:bCs/>
          <w:lang w:val="cs-CZ"/>
        </w:rPr>
        <w:t>Úloha 5 – Kreativní úkol</w:t>
      </w:r>
    </w:p>
    <w:p w14:paraId="4BF37397" w14:textId="583CD28D" w:rsidR="00576CA0" w:rsidRPr="00B47A6E" w:rsidRDefault="00576CA0" w:rsidP="00576CA0">
      <w:pPr>
        <w:spacing w:after="0"/>
        <w:rPr>
          <w:lang w:val="cs-CZ"/>
        </w:rPr>
      </w:pPr>
      <w:r w:rsidRPr="00B47A6E">
        <w:rPr>
          <w:lang w:val="cs-CZ"/>
        </w:rPr>
        <w:t>Zadej modelům:</w:t>
      </w:r>
      <w:r w:rsidRPr="00B47A6E">
        <w:rPr>
          <w:lang w:val="cs-CZ"/>
        </w:rPr>
        <w:br/>
        <w:t>„</w:t>
      </w:r>
      <w:r w:rsidRPr="00677943">
        <w:rPr>
          <w:i/>
          <w:iCs/>
          <w:lang w:val="cs-CZ"/>
        </w:rPr>
        <w:t>Napiš krátký, školně vhodný vtip.“</w:t>
      </w:r>
    </w:p>
    <w:p w14:paraId="55A636AE" w14:textId="77777777" w:rsidR="00576CA0" w:rsidRDefault="00576CA0" w:rsidP="00576CA0">
      <w:pPr>
        <w:spacing w:after="0"/>
        <w:rPr>
          <w:lang w:val="cs-CZ"/>
        </w:rPr>
      </w:pPr>
      <w:r w:rsidRPr="00B47A6E">
        <w:rPr>
          <w:lang w:val="cs-CZ"/>
        </w:rPr>
        <w:t>Vyber nejlepší vtip a zapiš ho:</w:t>
      </w:r>
    </w:p>
    <w:p w14:paraId="4FA6CBE1" w14:textId="52E793FD" w:rsidR="00677943" w:rsidRPr="00B47A6E" w:rsidRDefault="00677943" w:rsidP="00576CA0">
      <w:pPr>
        <w:spacing w:after="0"/>
        <w:rPr>
          <w:lang w:val="cs-CZ"/>
        </w:rPr>
      </w:pPr>
    </w:p>
    <w:p w14:paraId="648C8E58" w14:textId="77777777" w:rsidR="00576CA0" w:rsidRDefault="0053188F" w:rsidP="00576CA0">
      <w:pPr>
        <w:spacing w:after="0"/>
        <w:rPr>
          <w:lang w:val="cs-CZ"/>
        </w:rPr>
      </w:pPr>
      <w:r w:rsidRPr="0053188F">
        <w:rPr>
          <w:noProof/>
          <w:lang w:val="cs-CZ"/>
        </w:rPr>
        <w:pict w14:anchorId="3C463E11">
          <v:rect id="_x0000_i1026" alt="" style="width:453.6pt;height:.05pt;mso-width-percent:0;mso-height-percent:0;mso-width-percent:0;mso-height-percent:0" o:hralign="center" o:bullet="t" o:hrstd="t" o:hr="t" fillcolor="#a0a0a0" stroked="f"/>
        </w:pict>
      </w:r>
    </w:p>
    <w:p w14:paraId="22AD27E8" w14:textId="3BD2A92B" w:rsidR="00B47A6E" w:rsidRPr="00576CA0" w:rsidRDefault="00B47A6E" w:rsidP="00B47A6E">
      <w:pPr>
        <w:spacing w:after="0"/>
        <w:rPr>
          <w:b/>
          <w:bCs/>
          <w:lang w:val="cs-CZ"/>
        </w:rPr>
      </w:pPr>
      <w:r w:rsidRPr="00576CA0">
        <w:rPr>
          <w:b/>
          <w:bCs/>
          <w:lang w:val="cs-CZ"/>
        </w:rPr>
        <w:t xml:space="preserve">Úloha </w:t>
      </w:r>
      <w:r>
        <w:rPr>
          <w:b/>
          <w:bCs/>
          <w:lang w:val="cs-CZ"/>
        </w:rPr>
        <w:t>6</w:t>
      </w:r>
      <w:r w:rsidRPr="00576CA0">
        <w:rPr>
          <w:b/>
          <w:bCs/>
          <w:lang w:val="cs-CZ"/>
        </w:rPr>
        <w:t xml:space="preserve"> – </w:t>
      </w:r>
      <w:r>
        <w:rPr>
          <w:b/>
          <w:bCs/>
          <w:lang w:val="cs-CZ"/>
        </w:rPr>
        <w:t>Generování obrázů</w:t>
      </w:r>
    </w:p>
    <w:p w14:paraId="67E0BDF4" w14:textId="6DD5D24E" w:rsidR="00B47A6E" w:rsidRPr="00B47A6E" w:rsidRDefault="00B47A6E" w:rsidP="00B47A6E">
      <w:pPr>
        <w:spacing w:after="0"/>
        <w:rPr>
          <w:lang w:val="cs-CZ"/>
        </w:rPr>
      </w:pPr>
      <w:r w:rsidRPr="00B47A6E">
        <w:rPr>
          <w:lang w:val="cs-CZ"/>
        </w:rPr>
        <w:t>Zadej modelům:</w:t>
      </w:r>
      <w:r w:rsidRPr="00B47A6E">
        <w:rPr>
          <w:lang w:val="cs-CZ"/>
        </w:rPr>
        <w:br/>
      </w:r>
      <w:r>
        <w:rPr>
          <w:lang w:val="cs-CZ"/>
        </w:rPr>
        <w:t>„</w:t>
      </w:r>
      <w:r w:rsidRPr="00677943">
        <w:rPr>
          <w:i/>
          <w:iCs/>
          <w:lang w:val="cs-CZ"/>
        </w:rPr>
        <w:t>K předchozímu vtipu vygeneruj obrázek</w:t>
      </w:r>
      <w:r>
        <w:rPr>
          <w:lang w:val="cs-CZ"/>
        </w:rPr>
        <w:t>.“</w:t>
      </w:r>
    </w:p>
    <w:p w14:paraId="33E42F34" w14:textId="0B55E909" w:rsidR="00B47A6E" w:rsidRPr="00B47A6E" w:rsidRDefault="00B47A6E" w:rsidP="00B47A6E">
      <w:pPr>
        <w:pStyle w:val="Odstavecseseznamem"/>
        <w:numPr>
          <w:ilvl w:val="0"/>
          <w:numId w:val="30"/>
        </w:numPr>
        <w:spacing w:after="0"/>
        <w:rPr>
          <w:lang w:val="cs-CZ"/>
        </w:rPr>
      </w:pPr>
      <w:r w:rsidRPr="00B47A6E">
        <w:rPr>
          <w:lang w:val="cs-CZ"/>
        </w:rPr>
        <w:t>Zapiš, který model vytvořil nejlepší obrázek?</w:t>
      </w:r>
      <w:r>
        <w:rPr>
          <w:lang w:val="cs-CZ"/>
        </w:rPr>
        <w:tab/>
        <w:t>_________________________________________________________________________</w:t>
      </w:r>
    </w:p>
    <w:p w14:paraId="7F3DBDB3" w14:textId="77777777" w:rsidR="00576CA0" w:rsidRPr="00576CA0" w:rsidRDefault="0053188F" w:rsidP="00576CA0">
      <w:pPr>
        <w:spacing w:after="0"/>
        <w:rPr>
          <w:b/>
          <w:bCs/>
          <w:lang w:val="cs-CZ"/>
        </w:rPr>
      </w:pPr>
      <w:r w:rsidRPr="0053188F">
        <w:rPr>
          <w:b/>
          <w:bCs/>
          <w:noProof/>
          <w:lang w:val="cs-CZ"/>
        </w:rPr>
        <w:pict w14:anchorId="069EE58B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7EA38644" w14:textId="3053B4C0" w:rsidR="00576CA0" w:rsidRPr="00576CA0" w:rsidRDefault="00576CA0" w:rsidP="00B47A6E">
      <w:pPr>
        <w:shd w:val="clear" w:color="auto" w:fill="DDD9C3" w:themeFill="background2" w:themeFillShade="E6"/>
        <w:spacing w:after="0"/>
        <w:jc w:val="center"/>
        <w:rPr>
          <w:b/>
          <w:bCs/>
          <w:lang w:val="cs-CZ"/>
        </w:rPr>
      </w:pPr>
      <w:r w:rsidRPr="00576CA0">
        <w:rPr>
          <w:b/>
          <w:bCs/>
          <w:lang w:val="cs-CZ"/>
        </w:rPr>
        <w:t>Závěrečné hodnocení modelů</w:t>
      </w:r>
    </w:p>
    <w:p w14:paraId="6262E3D9" w14:textId="489380D1" w:rsidR="00576CA0" w:rsidRPr="00677943" w:rsidRDefault="00576CA0" w:rsidP="00576CA0">
      <w:pPr>
        <w:spacing w:after="0"/>
        <w:rPr>
          <w:lang w:val="cs-CZ"/>
        </w:rPr>
      </w:pPr>
      <w:r w:rsidRPr="00677943">
        <w:rPr>
          <w:lang w:val="cs-CZ"/>
        </w:rPr>
        <w:t>Ohodnoť každý model</w:t>
      </w:r>
      <w:r w:rsidR="00B47A6E" w:rsidRPr="00677943">
        <w:rPr>
          <w:lang w:val="cs-CZ"/>
        </w:rPr>
        <w:t xml:space="preserve">: </w:t>
      </w:r>
      <w:r w:rsidRPr="00677943">
        <w:rPr>
          <w:lang w:val="cs-CZ"/>
        </w:rPr>
        <w:t>1</w:t>
      </w:r>
      <w:r w:rsidR="00B47A6E" w:rsidRPr="00677943">
        <w:rPr>
          <w:lang w:val="cs-CZ"/>
        </w:rPr>
        <w:t xml:space="preserve"> (nejlepší)</w:t>
      </w:r>
      <w:r w:rsidRPr="00677943">
        <w:rPr>
          <w:lang w:val="cs-CZ"/>
        </w:rPr>
        <w:t>–5</w:t>
      </w:r>
      <w:r w:rsidR="00B47A6E" w:rsidRPr="00677943">
        <w:rPr>
          <w:lang w:val="cs-CZ"/>
        </w:rPr>
        <w:t xml:space="preserve"> (nejhorší)</w:t>
      </w:r>
      <w:r w:rsidRPr="00677943">
        <w:rPr>
          <w:lang w:val="cs-CZ"/>
        </w:rPr>
        <w:t>: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1"/>
        <w:gridCol w:w="1701"/>
        <w:gridCol w:w="1701"/>
        <w:gridCol w:w="1701"/>
      </w:tblGrid>
      <w:tr w:rsidR="00B47A6E" w:rsidRPr="00677943" w14:paraId="4EDF1A00" w14:textId="77777777" w:rsidTr="00FB45B1">
        <w:trPr>
          <w:trHeight w:val="397"/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6CBF37F" w14:textId="77777777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Model</w:t>
            </w:r>
          </w:p>
        </w:tc>
        <w:tc>
          <w:tcPr>
            <w:tcW w:w="1671" w:type="dxa"/>
            <w:vAlign w:val="center"/>
            <w:hideMark/>
          </w:tcPr>
          <w:p w14:paraId="594905AF" w14:textId="77777777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Přesnost</w:t>
            </w:r>
          </w:p>
        </w:tc>
        <w:tc>
          <w:tcPr>
            <w:tcW w:w="1671" w:type="dxa"/>
            <w:vAlign w:val="center"/>
            <w:hideMark/>
          </w:tcPr>
          <w:p w14:paraId="616BED67" w14:textId="77777777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Srozumitelnost</w:t>
            </w:r>
          </w:p>
        </w:tc>
        <w:tc>
          <w:tcPr>
            <w:tcW w:w="1656" w:type="dxa"/>
            <w:vAlign w:val="center"/>
            <w:hideMark/>
          </w:tcPr>
          <w:p w14:paraId="047F78AA" w14:textId="77777777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Kreativita</w:t>
            </w:r>
          </w:p>
        </w:tc>
      </w:tr>
      <w:tr w:rsidR="00B47A6E" w:rsidRPr="00677943" w14:paraId="5881A57C" w14:textId="77777777" w:rsidTr="00FB45B1">
        <w:trPr>
          <w:trHeight w:val="397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FF56384" w14:textId="77777777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1</w:t>
            </w:r>
          </w:p>
        </w:tc>
        <w:tc>
          <w:tcPr>
            <w:tcW w:w="1671" w:type="dxa"/>
            <w:vAlign w:val="center"/>
            <w:hideMark/>
          </w:tcPr>
          <w:p w14:paraId="63F79FE9" w14:textId="3BAF7A8F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671" w:type="dxa"/>
            <w:vAlign w:val="center"/>
            <w:hideMark/>
          </w:tcPr>
          <w:p w14:paraId="2DBE8922" w14:textId="774D6193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656" w:type="dxa"/>
            <w:vAlign w:val="center"/>
            <w:hideMark/>
          </w:tcPr>
          <w:p w14:paraId="019FAEE1" w14:textId="3C47FFF8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</w:tr>
      <w:tr w:rsidR="00B47A6E" w:rsidRPr="00677943" w14:paraId="60495E87" w14:textId="77777777" w:rsidTr="00FB45B1">
        <w:trPr>
          <w:trHeight w:val="397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0B65C85" w14:textId="77777777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2</w:t>
            </w:r>
          </w:p>
        </w:tc>
        <w:tc>
          <w:tcPr>
            <w:tcW w:w="1671" w:type="dxa"/>
            <w:vAlign w:val="center"/>
            <w:hideMark/>
          </w:tcPr>
          <w:p w14:paraId="6F07FEF4" w14:textId="2F2784AB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671" w:type="dxa"/>
            <w:vAlign w:val="center"/>
            <w:hideMark/>
          </w:tcPr>
          <w:p w14:paraId="20CCD007" w14:textId="65B6EAD9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656" w:type="dxa"/>
            <w:vAlign w:val="center"/>
            <w:hideMark/>
          </w:tcPr>
          <w:p w14:paraId="6C556572" w14:textId="225EF59D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</w:tr>
      <w:tr w:rsidR="00B47A6E" w:rsidRPr="00677943" w14:paraId="330859F4" w14:textId="77777777" w:rsidTr="00FB45B1">
        <w:trPr>
          <w:trHeight w:val="397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9BC4DB0" w14:textId="77777777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  <w:r w:rsidRPr="00677943">
              <w:rPr>
                <w:lang w:val="cs-CZ"/>
              </w:rPr>
              <w:t>3</w:t>
            </w:r>
          </w:p>
        </w:tc>
        <w:tc>
          <w:tcPr>
            <w:tcW w:w="1671" w:type="dxa"/>
            <w:vAlign w:val="center"/>
            <w:hideMark/>
          </w:tcPr>
          <w:p w14:paraId="47FD4150" w14:textId="69303A2A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671" w:type="dxa"/>
            <w:vAlign w:val="center"/>
            <w:hideMark/>
          </w:tcPr>
          <w:p w14:paraId="59BF74F3" w14:textId="6F2D2918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  <w:tc>
          <w:tcPr>
            <w:tcW w:w="1656" w:type="dxa"/>
            <w:vAlign w:val="center"/>
            <w:hideMark/>
          </w:tcPr>
          <w:p w14:paraId="20F674C8" w14:textId="62B84DEA" w:rsidR="00B47A6E" w:rsidRPr="00677943" w:rsidRDefault="00B47A6E" w:rsidP="00FB45B1">
            <w:pPr>
              <w:spacing w:after="0"/>
              <w:jc w:val="center"/>
              <w:rPr>
                <w:lang w:val="cs-CZ"/>
              </w:rPr>
            </w:pPr>
          </w:p>
        </w:tc>
      </w:tr>
    </w:tbl>
    <w:p w14:paraId="76F3DC02" w14:textId="77777777" w:rsidR="00B47A6E" w:rsidRPr="00677943" w:rsidRDefault="00B47A6E" w:rsidP="00576CA0">
      <w:pPr>
        <w:spacing w:after="0"/>
        <w:rPr>
          <w:lang w:val="cs-CZ"/>
        </w:rPr>
      </w:pPr>
    </w:p>
    <w:p w14:paraId="7865147B" w14:textId="75B3D65A" w:rsidR="00B47A6E" w:rsidRPr="00677943" w:rsidRDefault="00B47A6E" w:rsidP="00576CA0">
      <w:pPr>
        <w:spacing w:after="0"/>
        <w:rPr>
          <w:lang w:val="cs-CZ"/>
        </w:rPr>
      </w:pPr>
      <w:r w:rsidRPr="00677943">
        <w:rPr>
          <w:lang w:val="cs-CZ"/>
        </w:rPr>
        <w:t>Který úkol zvládl nejlépe, který nejhůře?</w:t>
      </w:r>
    </w:p>
    <w:p w14:paraId="45495D60" w14:textId="3A872564" w:rsidR="00576CA0" w:rsidRPr="00677943" w:rsidRDefault="00576CA0" w:rsidP="00576CA0">
      <w:pPr>
        <w:spacing w:after="0"/>
        <w:rPr>
          <w:lang w:val="cs-CZ"/>
        </w:rPr>
      </w:pPr>
    </w:p>
    <w:p w14:paraId="68C90C2A" w14:textId="0A1A823F" w:rsidR="00B47A6E" w:rsidRPr="00677943" w:rsidRDefault="00FB45B1" w:rsidP="00FB45B1">
      <w:pPr>
        <w:pStyle w:val="Odstavecseseznamem"/>
        <w:numPr>
          <w:ilvl w:val="0"/>
          <w:numId w:val="31"/>
        </w:numPr>
        <w:spacing w:after="0" w:line="480" w:lineRule="auto"/>
        <w:rPr>
          <w:lang w:val="cs-CZ"/>
        </w:rPr>
      </w:pPr>
      <w:r w:rsidRPr="00677943">
        <w:rPr>
          <w:lang w:val="cs-CZ"/>
        </w:rPr>
        <w:t>m</w:t>
      </w:r>
      <w:r w:rsidR="00B47A6E" w:rsidRPr="00677943">
        <w:rPr>
          <w:lang w:val="cs-CZ"/>
        </w:rPr>
        <w:t>odel</w:t>
      </w:r>
      <w:r w:rsidR="00B47A6E" w:rsidRPr="00677943">
        <w:rPr>
          <w:lang w:val="cs-CZ"/>
        </w:rPr>
        <w:tab/>
      </w:r>
      <w:r w:rsidR="00B47A6E" w:rsidRPr="00677943">
        <w:rPr>
          <w:lang w:val="cs-CZ"/>
        </w:rPr>
        <w:tab/>
        <w:t>- nejlépe zvládl úkol č.______ nejhůře zvládl úkol č.______</w:t>
      </w:r>
    </w:p>
    <w:p w14:paraId="475C6CCF" w14:textId="3D80E257" w:rsidR="00FB45B1" w:rsidRPr="00677943" w:rsidRDefault="00FB45B1" w:rsidP="00FB45B1">
      <w:pPr>
        <w:pStyle w:val="Odstavecseseznamem"/>
        <w:numPr>
          <w:ilvl w:val="0"/>
          <w:numId w:val="31"/>
        </w:numPr>
        <w:spacing w:after="0" w:line="480" w:lineRule="auto"/>
        <w:rPr>
          <w:lang w:val="cs-CZ"/>
        </w:rPr>
      </w:pPr>
      <w:r w:rsidRPr="00677943">
        <w:rPr>
          <w:lang w:val="cs-CZ"/>
        </w:rPr>
        <w:t>model</w:t>
      </w:r>
      <w:r w:rsidRPr="00677943">
        <w:rPr>
          <w:lang w:val="cs-CZ"/>
        </w:rPr>
        <w:tab/>
      </w:r>
      <w:r w:rsidRPr="00677943">
        <w:rPr>
          <w:lang w:val="cs-CZ"/>
        </w:rPr>
        <w:tab/>
        <w:t>- nejlépe zvládl úkol č.______ nejhůře zvládl úkol č.______</w:t>
      </w:r>
    </w:p>
    <w:p w14:paraId="2FAC14CB" w14:textId="5B2BA59C" w:rsidR="00FB45B1" w:rsidRPr="00677943" w:rsidRDefault="00FB45B1" w:rsidP="00B47A6E">
      <w:pPr>
        <w:pStyle w:val="Odstavecseseznamem"/>
        <w:numPr>
          <w:ilvl w:val="0"/>
          <w:numId w:val="31"/>
        </w:numPr>
        <w:spacing w:after="0"/>
        <w:rPr>
          <w:lang w:val="cs-CZ"/>
        </w:rPr>
      </w:pPr>
      <w:r w:rsidRPr="00677943">
        <w:rPr>
          <w:lang w:val="cs-CZ"/>
        </w:rPr>
        <w:t>model</w:t>
      </w:r>
      <w:r w:rsidRPr="00677943">
        <w:rPr>
          <w:lang w:val="cs-CZ"/>
        </w:rPr>
        <w:tab/>
      </w:r>
      <w:r w:rsidRPr="00677943">
        <w:rPr>
          <w:lang w:val="cs-CZ"/>
        </w:rPr>
        <w:tab/>
        <w:t>- nejlépe zvládl úkol č.______ nejhůře zvládl úkol č.______</w:t>
      </w:r>
    </w:p>
    <w:p w14:paraId="5A3C2518" w14:textId="6A45A1C3" w:rsidR="001C2021" w:rsidRPr="001C2021" w:rsidRDefault="001C2021" w:rsidP="00576CA0">
      <w:pPr>
        <w:spacing w:after="0"/>
        <w:jc w:val="center"/>
      </w:pPr>
    </w:p>
    <w:sectPr w:rsidR="001C2021" w:rsidRPr="001C2021" w:rsidSect="001C16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643" w:right="616" w:bottom="709" w:left="567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66F82" w14:textId="77777777" w:rsidR="0053188F" w:rsidRDefault="0053188F" w:rsidP="00BA2054">
      <w:pPr>
        <w:spacing w:after="0" w:line="240" w:lineRule="auto"/>
      </w:pPr>
      <w:r>
        <w:separator/>
      </w:r>
    </w:p>
  </w:endnote>
  <w:endnote w:type="continuationSeparator" w:id="0">
    <w:p w14:paraId="4CC75ED9" w14:textId="77777777" w:rsidR="0053188F" w:rsidRDefault="0053188F" w:rsidP="00BA2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8AF7" w14:textId="77777777" w:rsidR="00BA2054" w:rsidRDefault="00BA20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0E941" w14:textId="77777777" w:rsidR="00BA2054" w:rsidRDefault="00BA2054" w:rsidP="00BA2054">
    <w:pPr>
      <w:pStyle w:val="Zpat"/>
      <w:jc w:val="center"/>
      <w:rPr>
        <w:rFonts w:ascii="Arial" w:hAnsi="Arial" w:cs="Arial"/>
        <w:sz w:val="16"/>
        <w:szCs w:val="16"/>
      </w:rPr>
    </w:pPr>
  </w:p>
  <w:p w14:paraId="6F736359" w14:textId="56A35140" w:rsidR="00BA2054" w:rsidRDefault="00BA2054" w:rsidP="00BA2054">
    <w:pPr>
      <w:pStyle w:val="Zpat"/>
      <w:jc w:val="center"/>
    </w:pPr>
    <w:r>
      <w:rPr>
        <w:rFonts w:ascii="Arial" w:hAnsi="Arial" w:cs="Arial"/>
        <w:sz w:val="16"/>
        <w:szCs w:val="16"/>
      </w:rPr>
      <w:t>Místní akční plán pro ORP Jablunkov IV, reg. č.: CZ.02.02.XX/00/23_017/0008883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78C0D" w14:textId="77777777" w:rsidR="00BA2054" w:rsidRDefault="00BA20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9FA3F" w14:textId="77777777" w:rsidR="0053188F" w:rsidRDefault="0053188F" w:rsidP="00BA2054">
      <w:pPr>
        <w:spacing w:after="0" w:line="240" w:lineRule="auto"/>
      </w:pPr>
      <w:r>
        <w:separator/>
      </w:r>
    </w:p>
  </w:footnote>
  <w:footnote w:type="continuationSeparator" w:id="0">
    <w:p w14:paraId="4534504F" w14:textId="77777777" w:rsidR="0053188F" w:rsidRDefault="0053188F" w:rsidP="00BA2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E46B3" w14:textId="77777777" w:rsidR="00BA2054" w:rsidRDefault="00BA20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47596" w14:textId="675EEC20" w:rsidR="00BA2054" w:rsidRDefault="001C16EB">
    <w:pPr>
      <w:pStyle w:val="Zhlav"/>
    </w:pPr>
    <w:r>
      <w:rPr>
        <w:noProof/>
      </w:rPr>
      <w:drawing>
        <wp:anchor distT="0" distB="0" distL="0" distR="0" simplePos="0" relativeHeight="251659264" behindDoc="1" locked="0" layoutInCell="0" allowOverlap="1" wp14:anchorId="328CC910" wp14:editId="693CD0C2">
          <wp:simplePos x="0" y="0"/>
          <wp:positionH relativeFrom="column">
            <wp:posOffset>6196330</wp:posOffset>
          </wp:positionH>
          <wp:positionV relativeFrom="paragraph">
            <wp:posOffset>22030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22BC8D24" wp14:editId="6003A335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BE26B" w14:textId="77777777" w:rsidR="00BA2054" w:rsidRDefault="00BA20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5" style="width:0;height:1.5pt" o:hralign="center" o:bullet="t" o:hrstd="t" o:hr="t" fillcolor="#a0a0a0" stroked="f"/>
    </w:pict>
  </w:numPicBullet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2B1E6B"/>
    <w:multiLevelType w:val="multilevel"/>
    <w:tmpl w:val="39E2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46C5FE3"/>
    <w:multiLevelType w:val="hybridMultilevel"/>
    <w:tmpl w:val="A72CB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44755"/>
    <w:multiLevelType w:val="hybridMultilevel"/>
    <w:tmpl w:val="A718D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F36D6"/>
    <w:multiLevelType w:val="multilevel"/>
    <w:tmpl w:val="D1C0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630871"/>
    <w:multiLevelType w:val="multilevel"/>
    <w:tmpl w:val="0B46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B5007E"/>
    <w:multiLevelType w:val="hybridMultilevel"/>
    <w:tmpl w:val="3156F7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842ED"/>
    <w:multiLevelType w:val="multilevel"/>
    <w:tmpl w:val="A25AC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40016F"/>
    <w:multiLevelType w:val="multilevel"/>
    <w:tmpl w:val="EA3EFC2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8F1FAC"/>
    <w:multiLevelType w:val="multilevel"/>
    <w:tmpl w:val="9ACE6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A6B78"/>
    <w:multiLevelType w:val="multilevel"/>
    <w:tmpl w:val="3CCA6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2A602F"/>
    <w:multiLevelType w:val="multilevel"/>
    <w:tmpl w:val="699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494E6B"/>
    <w:multiLevelType w:val="hybridMultilevel"/>
    <w:tmpl w:val="2392FFE0"/>
    <w:lvl w:ilvl="0" w:tplc="A15CC1B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F13DA"/>
    <w:multiLevelType w:val="multilevel"/>
    <w:tmpl w:val="6CE62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1269EB"/>
    <w:multiLevelType w:val="hybridMultilevel"/>
    <w:tmpl w:val="67A46B06"/>
    <w:lvl w:ilvl="0" w:tplc="A15CC1B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D438E"/>
    <w:multiLevelType w:val="hybridMultilevel"/>
    <w:tmpl w:val="F2A2C200"/>
    <w:lvl w:ilvl="0" w:tplc="A15CC1B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36CA5"/>
    <w:multiLevelType w:val="multilevel"/>
    <w:tmpl w:val="6B3E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4468E8"/>
    <w:multiLevelType w:val="hybridMultilevel"/>
    <w:tmpl w:val="C7E074FE"/>
    <w:lvl w:ilvl="0" w:tplc="A15CC1B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760E0"/>
    <w:multiLevelType w:val="hybridMultilevel"/>
    <w:tmpl w:val="8AAA341A"/>
    <w:lvl w:ilvl="0" w:tplc="A15CC1B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E6137"/>
    <w:multiLevelType w:val="multilevel"/>
    <w:tmpl w:val="92124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364368"/>
    <w:multiLevelType w:val="multilevel"/>
    <w:tmpl w:val="44968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AB378E"/>
    <w:multiLevelType w:val="multilevel"/>
    <w:tmpl w:val="1756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7038B6"/>
    <w:multiLevelType w:val="hybridMultilevel"/>
    <w:tmpl w:val="28EA16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B34014"/>
    <w:multiLevelType w:val="multilevel"/>
    <w:tmpl w:val="0FE07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937024">
    <w:abstractNumId w:val="8"/>
  </w:num>
  <w:num w:numId="2" w16cid:durableId="177471712">
    <w:abstractNumId w:val="6"/>
  </w:num>
  <w:num w:numId="3" w16cid:durableId="1028720566">
    <w:abstractNumId w:val="5"/>
  </w:num>
  <w:num w:numId="4" w16cid:durableId="1140029640">
    <w:abstractNumId w:val="4"/>
  </w:num>
  <w:num w:numId="5" w16cid:durableId="831679084">
    <w:abstractNumId w:val="7"/>
  </w:num>
  <w:num w:numId="6" w16cid:durableId="2062634661">
    <w:abstractNumId w:val="3"/>
  </w:num>
  <w:num w:numId="7" w16cid:durableId="1201240990">
    <w:abstractNumId w:val="2"/>
  </w:num>
  <w:num w:numId="8" w16cid:durableId="1641307751">
    <w:abstractNumId w:val="1"/>
  </w:num>
  <w:num w:numId="9" w16cid:durableId="191959942">
    <w:abstractNumId w:val="0"/>
  </w:num>
  <w:num w:numId="10" w16cid:durableId="616642477">
    <w:abstractNumId w:val="11"/>
  </w:num>
  <w:num w:numId="11" w16cid:durableId="1133325716">
    <w:abstractNumId w:val="23"/>
  </w:num>
  <w:num w:numId="12" w16cid:durableId="875124086">
    <w:abstractNumId w:val="20"/>
  </w:num>
  <w:num w:numId="13" w16cid:durableId="1364592238">
    <w:abstractNumId w:val="22"/>
  </w:num>
  <w:num w:numId="14" w16cid:durableId="1028292308">
    <w:abstractNumId w:val="25"/>
  </w:num>
  <w:num w:numId="15" w16cid:durableId="91778611">
    <w:abstractNumId w:val="26"/>
  </w:num>
  <w:num w:numId="16" w16cid:durableId="1983004310">
    <w:abstractNumId w:val="24"/>
  </w:num>
  <w:num w:numId="17" w16cid:durableId="1483162142">
    <w:abstractNumId w:val="18"/>
  </w:num>
  <w:num w:numId="18" w16cid:durableId="417865521">
    <w:abstractNumId w:val="15"/>
  </w:num>
  <w:num w:numId="19" w16cid:durableId="1077019551">
    <w:abstractNumId w:val="21"/>
  </w:num>
  <w:num w:numId="20" w16cid:durableId="1799253055">
    <w:abstractNumId w:val="13"/>
  </w:num>
  <w:num w:numId="21" w16cid:durableId="253822815">
    <w:abstractNumId w:val="28"/>
  </w:num>
  <w:num w:numId="22" w16cid:durableId="1792629963">
    <w:abstractNumId w:val="9"/>
  </w:num>
  <w:num w:numId="23" w16cid:durableId="1056199205">
    <w:abstractNumId w:val="12"/>
  </w:num>
  <w:num w:numId="24" w16cid:durableId="272984352">
    <w:abstractNumId w:val="31"/>
  </w:num>
  <w:num w:numId="25" w16cid:durableId="1019429277">
    <w:abstractNumId w:val="16"/>
  </w:num>
  <w:num w:numId="26" w16cid:durableId="1193303509">
    <w:abstractNumId w:val="17"/>
  </w:num>
  <w:num w:numId="27" w16cid:durableId="325014059">
    <w:abstractNumId w:val="27"/>
  </w:num>
  <w:num w:numId="28" w16cid:durableId="175585457">
    <w:abstractNumId w:val="29"/>
  </w:num>
  <w:num w:numId="29" w16cid:durableId="1431202669">
    <w:abstractNumId w:val="10"/>
  </w:num>
  <w:num w:numId="30" w16cid:durableId="1950891963">
    <w:abstractNumId w:val="14"/>
  </w:num>
  <w:num w:numId="31" w16cid:durableId="405151212">
    <w:abstractNumId w:val="30"/>
  </w:num>
  <w:num w:numId="32" w16cid:durableId="357866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2900"/>
    <w:rsid w:val="0006063C"/>
    <w:rsid w:val="0015074B"/>
    <w:rsid w:val="001C16EB"/>
    <w:rsid w:val="001C2021"/>
    <w:rsid w:val="0029639D"/>
    <w:rsid w:val="00326F90"/>
    <w:rsid w:val="004D54E5"/>
    <w:rsid w:val="0053188F"/>
    <w:rsid w:val="00576CA0"/>
    <w:rsid w:val="00677943"/>
    <w:rsid w:val="006A2162"/>
    <w:rsid w:val="00733078"/>
    <w:rsid w:val="009D025D"/>
    <w:rsid w:val="00AA1D8D"/>
    <w:rsid w:val="00B47730"/>
    <w:rsid w:val="00B47A6E"/>
    <w:rsid w:val="00BA2054"/>
    <w:rsid w:val="00C31EA6"/>
    <w:rsid w:val="00CB0664"/>
    <w:rsid w:val="00D93EB9"/>
    <w:rsid w:val="00EB0206"/>
    <w:rsid w:val="00F148CC"/>
    <w:rsid w:val="00FB45B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B56A4"/>
  <w14:defaultImageDpi w14:val="300"/>
  <w15:docId w15:val="{4CA9B5F0-7AF5-4433-870B-31763C52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textovodkaz">
    <w:name w:val="Hyperlink"/>
    <w:basedOn w:val="Standardnpsmoodstavce"/>
    <w:uiPriority w:val="99"/>
    <w:unhideWhenUsed/>
    <w:rsid w:val="001C2021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20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F9FBD3-D0D7-4E16-B1C2-BE768243F6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23200D-A325-479F-AD45-3AEE7DB6532A}"/>
</file>

<file path=customXml/itemProps3.xml><?xml version="1.0" encoding="utf-8"?>
<ds:datastoreItem xmlns:ds="http://schemas.openxmlformats.org/officeDocument/2006/customXml" ds:itemID="{47745360-3D84-4674-B1A7-E0A05CBA0983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Jana Stachurová</cp:lastModifiedBy>
  <cp:revision>5</cp:revision>
  <dcterms:created xsi:type="dcterms:W3CDTF">2025-12-12T09:04:00Z</dcterms:created>
  <dcterms:modified xsi:type="dcterms:W3CDTF">2026-01-21T13:20:00Z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